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651"/>
        <w:tblW w:w="5000" w:type="pct"/>
        <w:tblBorders>
          <w:top w:val="single" w:sz="6" w:space="0" w:color="9FB8CD" w:themeColor="accent2"/>
          <w:left w:val="single" w:sz="6" w:space="0" w:color="9FB8CD" w:themeColor="accent2"/>
          <w:bottom w:val="single" w:sz="6" w:space="0" w:color="9FB8CD" w:themeColor="accent2"/>
          <w:right w:val="single" w:sz="6" w:space="0" w:color="9FB8CD" w:themeColor="accent2"/>
          <w:insideH w:val="single" w:sz="6" w:space="0" w:color="9FB8CD" w:themeColor="accent2"/>
          <w:insideV w:val="single" w:sz="6" w:space="0" w:color="9FB8CD" w:themeColor="accent2"/>
        </w:tblBorders>
        <w:tblCellMar>
          <w:left w:w="0" w:type="dxa"/>
          <w:right w:w="0" w:type="dxa"/>
        </w:tblCellMar>
        <w:tblLook w:val="04A0"/>
      </w:tblPr>
      <w:tblGrid>
        <w:gridCol w:w="365"/>
        <w:gridCol w:w="9363"/>
      </w:tblGrid>
      <w:tr w:rsidR="0043248D" w:rsidRPr="0043248D" w:rsidTr="00A6609A">
        <w:trPr>
          <w:trHeight w:val="3041"/>
        </w:trPr>
        <w:tc>
          <w:tcPr>
            <w:tcW w:w="365" w:type="dxa"/>
            <w:shd w:val="clear" w:color="auto" w:fill="9FB8CD" w:themeFill="accent2"/>
          </w:tcPr>
          <w:p w:rsidR="0043248D" w:rsidRPr="0043248D" w:rsidRDefault="0043248D" w:rsidP="009549CF">
            <w:pPr>
              <w:spacing w:after="0" w:line="240" w:lineRule="auto"/>
            </w:pPr>
          </w:p>
        </w:tc>
        <w:tc>
          <w:tcPr>
            <w:tcW w:w="9363" w:type="dxa"/>
            <w:tcMar>
              <w:top w:w="360" w:type="dxa"/>
              <w:left w:w="360" w:type="dxa"/>
              <w:bottom w:w="360" w:type="dxa"/>
              <w:right w:w="360" w:type="dxa"/>
            </w:tcMar>
          </w:tcPr>
          <w:p w:rsidR="00DE1673" w:rsidRDefault="00DE1673" w:rsidP="009549CF">
            <w:pPr>
              <w:pStyle w:val="PersonalName"/>
              <w:jc w:val="left"/>
              <w:rPr>
                <w:color w:val="000000" w:themeColor="text1"/>
                <w:spacing w:val="10"/>
              </w:rPr>
            </w:pPr>
          </w:p>
          <w:p w:rsidR="00DE1673" w:rsidRDefault="00DE1673" w:rsidP="009549CF">
            <w:pPr>
              <w:pStyle w:val="PersonalName"/>
              <w:jc w:val="left"/>
              <w:rPr>
                <w:color w:val="000000" w:themeColor="text1"/>
                <w:spacing w:val="10"/>
              </w:rPr>
            </w:pPr>
          </w:p>
          <w:p w:rsidR="0043248D" w:rsidRPr="0043248D" w:rsidRDefault="0043248D" w:rsidP="009549CF">
            <w:pPr>
              <w:pStyle w:val="PersonalName"/>
              <w:jc w:val="left"/>
              <w:rPr>
                <w:color w:val="000000" w:themeColor="text1"/>
              </w:rPr>
            </w:pPr>
            <w:r w:rsidRPr="0043248D">
              <w:rPr>
                <w:color w:val="000000" w:themeColor="text1"/>
                <w:spacing w:val="10"/>
              </w:rPr>
              <w:sym w:font="Wingdings 3" w:char="F07D"/>
            </w:r>
            <w:sdt>
              <w:sdtPr>
                <w:rPr>
                  <w:color w:val="000000" w:themeColor="text1"/>
                </w:rPr>
                <w:id w:val="10979384"/>
                <w:placeholder>
                  <w:docPart w:val="7A62B51B81A94B0B8FE7A0C2D78A6151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r w:rsidR="00356183">
                  <w:rPr>
                    <w:color w:val="000000" w:themeColor="text1"/>
                    <w:lang w:val="en-GB"/>
                  </w:rPr>
                  <w:t>Azhar Ali</w:t>
                </w:r>
              </w:sdtContent>
            </w:sdt>
          </w:p>
          <w:p w:rsidR="0043248D" w:rsidRPr="003419CB" w:rsidRDefault="00490A5C" w:rsidP="009549CF">
            <w:pPr>
              <w:pStyle w:val="AddressText"/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Rawalpindi Punjab </w:t>
            </w:r>
          </w:p>
          <w:p w:rsidR="0043248D" w:rsidRPr="003419CB" w:rsidRDefault="0043248D" w:rsidP="009549CF">
            <w:pPr>
              <w:pStyle w:val="AddressText"/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3419CB">
              <w:rPr>
                <w:color w:val="000000" w:themeColor="text1"/>
                <w:sz w:val="24"/>
                <w:szCs w:val="24"/>
              </w:rPr>
              <w:t xml:space="preserve">Phone: </w:t>
            </w:r>
            <w:r w:rsidR="00573709">
              <w:rPr>
                <w:color w:val="000000" w:themeColor="text1"/>
                <w:sz w:val="24"/>
                <w:szCs w:val="24"/>
              </w:rPr>
              <w:t>03168135574/ 03408160337</w:t>
            </w:r>
          </w:p>
          <w:tbl>
            <w:tblPr>
              <w:tblpPr w:leftFromText="180" w:rightFromText="180" w:vertAnchor="text" w:horzAnchor="margin" w:tblpXSpec="right" w:tblpY="-268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908"/>
            </w:tblGrid>
            <w:tr w:rsidR="00E0645A" w:rsidTr="007819DD">
              <w:trPr>
                <w:trHeight w:val="2008"/>
              </w:trPr>
              <w:tc>
                <w:tcPr>
                  <w:tcW w:w="2908" w:type="dxa"/>
                </w:tcPr>
                <w:p w:rsidR="00E0645A" w:rsidRDefault="00573709" w:rsidP="00E0645A">
                  <w:pPr>
                    <w:pStyle w:val="PersonalName"/>
                    <w:ind w:left="337" w:hanging="337"/>
                    <w:jc w:val="left"/>
                    <w:rPr>
                      <w:color w:val="000000" w:themeColor="text1"/>
                      <w:spacing w:val="10"/>
                    </w:rPr>
                  </w:pPr>
                  <w:r>
                    <w:rPr>
                      <w:color w:val="000000" w:themeColor="text1"/>
                      <w:spacing w:val="10"/>
                      <w:lang w:eastAsia="en-US"/>
                    </w:rPr>
                    <w:drawing>
                      <wp:inline distT="0" distB="0" distL="0" distR="0">
                        <wp:extent cx="1548493" cy="1211284"/>
                        <wp:effectExtent l="19050" t="0" r="0" b="0"/>
                        <wp:docPr id="1" name="Picture 1" descr="C:\Users\azhar ali\Desktop\az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azhar ali\Desktop\az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51654" cy="12137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43248D" w:rsidRPr="003419CB" w:rsidRDefault="0043248D" w:rsidP="009549CF">
            <w:pPr>
              <w:pStyle w:val="AddressText"/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3419CB">
              <w:rPr>
                <w:color w:val="000000" w:themeColor="text1"/>
                <w:sz w:val="24"/>
                <w:szCs w:val="24"/>
              </w:rPr>
              <w:t xml:space="preserve">E-mail: </w:t>
            </w:r>
            <w:hyperlink r:id="rId10" w:history="1">
              <w:r w:rsidR="00573709" w:rsidRPr="00005B90">
                <w:rPr>
                  <w:rStyle w:val="Hyperlink"/>
                  <w:sz w:val="24"/>
                  <w:szCs w:val="24"/>
                </w:rPr>
                <w:t>azharaly1919@gmail.com</w:t>
              </w:r>
            </w:hyperlink>
          </w:p>
          <w:p w:rsidR="0043248D" w:rsidRPr="0043248D" w:rsidRDefault="0043248D" w:rsidP="009549CF">
            <w:pPr>
              <w:pStyle w:val="AddressText"/>
              <w:spacing w:line="240" w:lineRule="auto"/>
              <w:rPr>
                <w:color w:val="000000" w:themeColor="text1"/>
                <w:sz w:val="24"/>
              </w:rPr>
            </w:pPr>
          </w:p>
        </w:tc>
      </w:tr>
    </w:tbl>
    <w:tbl>
      <w:tblPr>
        <w:tblpPr w:leftFromText="187" w:rightFromText="187" w:vertAnchor="page" w:horzAnchor="margin" w:tblpY="1"/>
        <w:tblOverlap w:val="never"/>
        <w:tblW w:w="0" w:type="auto"/>
        <w:tblBorders>
          <w:top w:val="dashed" w:sz="4" w:space="0" w:color="808080" w:themeColor="background1" w:themeShade="80"/>
          <w:insideH w:val="dashed" w:sz="4" w:space="0" w:color="7F7F7F"/>
          <w:insideV w:val="dashed" w:sz="4" w:space="0" w:color="7F7F7F"/>
        </w:tblBorders>
        <w:tblLook w:val="04A0"/>
      </w:tblPr>
      <w:tblGrid>
        <w:gridCol w:w="9576"/>
      </w:tblGrid>
      <w:tr w:rsidR="009549CF" w:rsidRPr="0043248D" w:rsidTr="009549CF">
        <w:trPr>
          <w:trHeight w:val="85"/>
        </w:trPr>
        <w:tc>
          <w:tcPr>
            <w:tcW w:w="9576" w:type="dxa"/>
          </w:tcPr>
          <w:p w:rsidR="009549CF" w:rsidRPr="0043248D" w:rsidRDefault="009549CF" w:rsidP="009549CF">
            <w:pPr>
              <w:pStyle w:val="HeaderFirstPage"/>
              <w:pBdr>
                <w:bottom w:val="none" w:sz="0" w:space="0" w:color="auto"/>
              </w:pBdr>
              <w:spacing w:after="0" w:line="240" w:lineRule="auto"/>
              <w:rPr>
                <w:color w:val="000000" w:themeColor="text1"/>
              </w:rPr>
            </w:pPr>
          </w:p>
        </w:tc>
      </w:tr>
    </w:tbl>
    <w:p w:rsidR="002159EA" w:rsidRPr="0076652E" w:rsidRDefault="002159E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5187" w:type="pct"/>
        <w:tblCellMar>
          <w:left w:w="115" w:type="dxa"/>
          <w:right w:w="115" w:type="dxa"/>
        </w:tblCellMar>
        <w:tblLook w:val="0000"/>
      </w:tblPr>
      <w:tblGrid>
        <w:gridCol w:w="2275"/>
        <w:gridCol w:w="7674"/>
      </w:tblGrid>
      <w:tr w:rsidR="0043248D" w:rsidRPr="002172B9" w:rsidTr="00A6609A">
        <w:trPr>
          <w:trHeight w:val="3060"/>
        </w:trPr>
        <w:tc>
          <w:tcPr>
            <w:tcW w:w="2275" w:type="dxa"/>
            <w:shd w:val="clear" w:color="auto" w:fill="F2F2F2" w:themeFill="background1" w:themeFillShade="F2"/>
          </w:tcPr>
          <w:p w:rsidR="0043248D" w:rsidRPr="002172B9" w:rsidRDefault="0043248D" w:rsidP="00FB721D">
            <w:pPr>
              <w:pStyle w:val="Heading1"/>
              <w:rPr>
                <w:b/>
                <w:sz w:val="22"/>
              </w:rPr>
            </w:pPr>
            <w:r w:rsidRPr="002172B9">
              <w:rPr>
                <w:b/>
                <w:sz w:val="22"/>
              </w:rPr>
              <w:t>Personal Profile</w:t>
            </w:r>
          </w:p>
        </w:tc>
        <w:tc>
          <w:tcPr>
            <w:tcW w:w="7674" w:type="dxa"/>
            <w:shd w:val="clear" w:color="auto" w:fill="auto"/>
          </w:tcPr>
          <w:p w:rsidR="00BF0783" w:rsidRPr="00BF0783" w:rsidRDefault="00BF0783" w:rsidP="00BF0783">
            <w:pPr>
              <w:pStyle w:val="Heading2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BF0783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Father’s name</w:t>
            </w:r>
            <w:r w:rsidR="00181EC1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 xml:space="preserve">      </w:t>
            </w:r>
            <w:r w:rsidR="00954F9F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 xml:space="preserve">    </w:t>
            </w: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:     </w:t>
            </w:r>
            <w:r w:rsidR="00181EC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</w:t>
            </w:r>
            <w:r w:rsidR="0035618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Ajaib Khan</w:t>
            </w:r>
          </w:p>
          <w:p w:rsidR="00BF0783" w:rsidRDefault="00BF0783" w:rsidP="00932DFB">
            <w:pPr>
              <w:pStyle w:val="Heading2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BF0783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Marital Status</w:t>
            </w:r>
            <w:r w:rsidR="00181EC1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 xml:space="preserve">     </w:t>
            </w:r>
            <w:r w:rsidR="00954F9F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 xml:space="preserve">    </w:t>
            </w:r>
            <w:r w:rsidR="00181EC1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954F9F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:    </w:t>
            </w:r>
            <w:r w:rsidR="00B076C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</w:t>
            </w:r>
            <w:r w:rsidR="00181EC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Single</w:t>
            </w:r>
          </w:p>
          <w:p w:rsidR="00B076C3" w:rsidRDefault="00BF0783" w:rsidP="00932DFB">
            <w:pPr>
              <w:pStyle w:val="Heading2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</w:t>
            </w:r>
            <w:r w:rsidR="00B076C3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Date of birth</w:t>
            </w:r>
            <w:r w:rsidR="00181EC1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 xml:space="preserve">       </w:t>
            </w:r>
            <w:r w:rsidR="00954F9F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 xml:space="preserve">     </w:t>
            </w:r>
            <w:r w:rsidR="00B076C3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B076C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 </w:t>
            </w:r>
            <w:r w:rsidR="00B076C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 </w:t>
            </w:r>
            <w:r w:rsidR="00181EC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  </w:t>
            </w:r>
            <w:r w:rsidR="0035618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 20-07-1995</w:t>
            </w:r>
          </w:p>
          <w:p w:rsidR="00181EC1" w:rsidRDefault="00BF0783" w:rsidP="00932DFB">
            <w:pPr>
              <w:pStyle w:val="Heading2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</w:t>
            </w:r>
            <w:r w:rsidR="00181EC1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 xml:space="preserve">Present address  </w:t>
            </w:r>
            <w:r w:rsidR="00954F9F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 xml:space="preserve">     </w:t>
            </w:r>
            <w:r w:rsidR="00181EC1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181EC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:</w:t>
            </w:r>
            <w:r w:rsidR="00181EC1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 xml:space="preserve">     </w:t>
            </w:r>
            <w:r w:rsidR="00573709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Rawalpindi</w:t>
            </w:r>
          </w:p>
          <w:p w:rsidR="00BF0783" w:rsidRPr="00010EC2" w:rsidRDefault="00BF0783" w:rsidP="00573709">
            <w:pPr>
              <w:pStyle w:val="Heading2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</w:t>
            </w:r>
            <w:r w:rsidR="00954F9F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 xml:space="preserve">Permanent address </w:t>
            </w:r>
            <w:r w:rsidR="009C453A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954F9F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954F9F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:</w:t>
            </w:r>
            <w:r w:rsidR="00954F9F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 xml:space="preserve">  </w:t>
            </w:r>
            <w:r w:rsidR="00573709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Gilgit Baltistan </w:t>
            </w:r>
            <w:r w:rsidR="00490A5C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D</w:t>
            </w:r>
            <w:r w:rsidR="00954F9F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istrict Ghizer </w:t>
            </w:r>
            <w:r w:rsidR="0035618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yassin thoi</w:t>
            </w:r>
          </w:p>
        </w:tc>
      </w:tr>
      <w:tr w:rsidR="0043248D" w:rsidRPr="002172B9" w:rsidTr="00A6609A">
        <w:trPr>
          <w:trHeight w:val="1719"/>
        </w:trPr>
        <w:tc>
          <w:tcPr>
            <w:tcW w:w="2275" w:type="dxa"/>
            <w:shd w:val="clear" w:color="auto" w:fill="F2F2F2" w:themeFill="background1" w:themeFillShade="F2"/>
          </w:tcPr>
          <w:p w:rsidR="0043248D" w:rsidRPr="002172B9" w:rsidRDefault="0043248D" w:rsidP="00FB721D">
            <w:pPr>
              <w:pStyle w:val="Heading1"/>
              <w:rPr>
                <w:b/>
                <w:sz w:val="22"/>
              </w:rPr>
            </w:pPr>
            <w:r w:rsidRPr="002172B9">
              <w:rPr>
                <w:b/>
                <w:sz w:val="22"/>
              </w:rPr>
              <w:t>Career Objective</w:t>
            </w:r>
          </w:p>
        </w:tc>
        <w:tc>
          <w:tcPr>
            <w:tcW w:w="7674" w:type="dxa"/>
            <w:shd w:val="clear" w:color="auto" w:fill="auto"/>
          </w:tcPr>
          <w:p w:rsidR="0043248D" w:rsidRPr="00E27CDF" w:rsidRDefault="00E27CDF" w:rsidP="00932DFB">
            <w:pPr>
              <w:pStyle w:val="Heading2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E27CDF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 To work with an organization that enable me to use my strong </w:t>
            </w:r>
            <w:r w:rsidR="006A2B6E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  </w:t>
            </w:r>
            <w:r w:rsidRPr="00E27CDF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organizational skills ,educational background and competency to give my best to overall organizational efficiently and effectively. </w:t>
            </w:r>
          </w:p>
        </w:tc>
        <w:bookmarkStart w:id="0" w:name="_GoBack"/>
        <w:bookmarkEnd w:id="0"/>
      </w:tr>
      <w:tr w:rsidR="00356183" w:rsidRPr="002172B9" w:rsidTr="007819DD">
        <w:trPr>
          <w:trHeight w:val="177"/>
        </w:trPr>
        <w:tc>
          <w:tcPr>
            <w:tcW w:w="2275" w:type="dxa"/>
            <w:shd w:val="clear" w:color="auto" w:fill="F2F2F2" w:themeFill="background1" w:themeFillShade="F2"/>
          </w:tcPr>
          <w:p w:rsidR="00356183" w:rsidRPr="002172B9" w:rsidRDefault="00DA3C65" w:rsidP="00A508D4">
            <w:pPr>
              <w:pStyle w:val="Heading1"/>
              <w:rPr>
                <w:b/>
                <w:sz w:val="22"/>
              </w:rPr>
            </w:pPr>
            <w:r>
              <w:rPr>
                <w:b/>
                <w:sz w:val="22"/>
              </w:rPr>
              <w:t>Experiences</w:t>
            </w:r>
          </w:p>
        </w:tc>
        <w:tc>
          <w:tcPr>
            <w:tcW w:w="7674" w:type="dxa"/>
            <w:shd w:val="clear" w:color="auto" w:fill="auto"/>
          </w:tcPr>
          <w:sdt>
            <w:sdtP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id w:val="34218581"/>
              <w:placeholder>
                <w:docPart w:val="79AC271CD2C34D1DA92ED19BC56F16B5"/>
              </w:placeholder>
            </w:sdtPr>
            <w:sdtContent>
              <w:p w:rsidR="00356183" w:rsidRPr="00932DFB" w:rsidRDefault="00356183" w:rsidP="00FB721D">
                <w:pPr>
                  <w:pStyle w:val="Heading2"/>
                  <w:rPr>
                    <w:rFonts w:asciiTheme="minorHAnsi" w:hAnsiTheme="minorHAnsi"/>
                    <w:color w:val="000000" w:themeColor="text1"/>
                    <w:sz w:val="22"/>
                    <w:szCs w:val="22"/>
                  </w:rPr>
                </w:pPr>
                <w:r w:rsidRPr="00505511">
                  <w:rPr>
                    <w:rFonts w:asciiTheme="minorHAnsi" w:hAnsiTheme="minorHAnsi"/>
                    <w:b/>
                    <w:color w:val="000000" w:themeColor="text1"/>
                    <w:sz w:val="22"/>
                    <w:szCs w:val="22"/>
                  </w:rPr>
                  <w:t>ELEP teacher</w:t>
                </w:r>
                <w:r>
                  <w:rPr>
                    <w:rFonts w:asciiTheme="minorHAnsi" w:hAnsiTheme="minorHAnsi"/>
                    <w:color w:val="000000" w:themeColor="text1"/>
                    <w:sz w:val="22"/>
                    <w:szCs w:val="22"/>
                  </w:rPr>
                  <w:t xml:space="preserve"> </w:t>
                </w:r>
              </w:p>
            </w:sdtContent>
          </w:sdt>
          <w:p w:rsidR="00FB0FBD" w:rsidRPr="00573709" w:rsidRDefault="00B4676A" w:rsidP="0076652E">
            <w:pPr>
              <w:pStyle w:val="ListParagraph"/>
              <w:numPr>
                <w:ilvl w:val="0"/>
                <w:numId w:val="36"/>
              </w:numPr>
              <w:rPr>
                <w:b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Worked as</w:t>
            </w:r>
            <w:r w:rsidR="00FB0FBD" w:rsidRPr="0076652E">
              <w:rPr>
                <w:color w:val="000000" w:themeColor="text1"/>
                <w:sz w:val="22"/>
                <w:szCs w:val="22"/>
              </w:rPr>
              <w:t xml:space="preserve"> English</w:t>
            </w:r>
            <w:r w:rsidR="0076652E">
              <w:rPr>
                <w:color w:val="000000" w:themeColor="text1"/>
                <w:sz w:val="22"/>
                <w:szCs w:val="22"/>
              </w:rPr>
              <w:t xml:space="preserve"> language </w:t>
            </w:r>
            <w:r w:rsidR="00FB0FBD" w:rsidRPr="0076652E">
              <w:rPr>
                <w:color w:val="000000" w:themeColor="text1"/>
                <w:sz w:val="22"/>
                <w:szCs w:val="22"/>
              </w:rPr>
              <w:t xml:space="preserve"> Teacher in</w:t>
            </w:r>
            <w:r w:rsidR="0076652E">
              <w:rPr>
                <w:color w:val="000000" w:themeColor="text1"/>
                <w:sz w:val="22"/>
                <w:szCs w:val="22"/>
              </w:rPr>
              <w:t xml:space="preserve"> Aga Khan</w:t>
            </w:r>
            <w:r w:rsidR="00FB0FBD" w:rsidRPr="0076652E">
              <w:rPr>
                <w:color w:val="000000" w:themeColor="text1"/>
                <w:sz w:val="22"/>
                <w:szCs w:val="22"/>
              </w:rPr>
              <w:t xml:space="preserve"> D, J primary </w:t>
            </w:r>
            <w:r w:rsidR="008844F2" w:rsidRPr="0076652E">
              <w:rPr>
                <w:color w:val="000000" w:themeColor="text1"/>
                <w:sz w:val="22"/>
                <w:szCs w:val="22"/>
              </w:rPr>
              <w:t xml:space="preserve">and community school </w:t>
            </w:r>
            <w:r w:rsidR="00FB0FBD" w:rsidRPr="0076652E">
              <w:rPr>
                <w:color w:val="000000" w:themeColor="text1"/>
                <w:sz w:val="22"/>
                <w:szCs w:val="22"/>
              </w:rPr>
              <w:t xml:space="preserve"> Jutail Gilgit</w:t>
            </w:r>
            <w:r w:rsidR="001B59D4" w:rsidRPr="0076652E">
              <w:rPr>
                <w:color w:val="000000" w:themeColor="text1"/>
                <w:sz w:val="22"/>
                <w:szCs w:val="22"/>
              </w:rPr>
              <w:t xml:space="preserve">. </w:t>
            </w:r>
          </w:p>
          <w:p w:rsidR="00573709" w:rsidRPr="00C34C1C" w:rsidRDefault="00573709" w:rsidP="00573709">
            <w:pPr>
              <w:pStyle w:val="ListParagraph"/>
              <w:numPr>
                <w:ilvl w:val="0"/>
                <w:numId w:val="0"/>
              </w:numPr>
              <w:ind w:left="720"/>
              <w:rPr>
                <w:b/>
                <w:sz w:val="22"/>
                <w:szCs w:val="22"/>
              </w:rPr>
            </w:pPr>
          </w:p>
          <w:p w:rsidR="00573709" w:rsidRPr="00573709" w:rsidRDefault="00573709" w:rsidP="00573709">
            <w:pPr>
              <w:pStyle w:val="ListParagraph"/>
              <w:numPr>
                <w:ilvl w:val="0"/>
                <w:numId w:val="36"/>
              </w:numPr>
              <w:rPr>
                <w:b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Worked as English language teacher at army public school Bunji GB</w:t>
            </w:r>
          </w:p>
          <w:p w:rsidR="00573709" w:rsidRPr="0076652E" w:rsidRDefault="00573709" w:rsidP="0076652E">
            <w:pPr>
              <w:pStyle w:val="ListParagraph"/>
              <w:numPr>
                <w:ilvl w:val="0"/>
                <w:numId w:val="36"/>
              </w:num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Working as Medical billing  specialist at  Steady Medical billing Rawalpindi  Since June 2020.</w:t>
            </w:r>
          </w:p>
        </w:tc>
      </w:tr>
      <w:tr w:rsidR="00356183" w:rsidRPr="002172B9" w:rsidTr="007819DD">
        <w:trPr>
          <w:trHeight w:val="177"/>
        </w:trPr>
        <w:tc>
          <w:tcPr>
            <w:tcW w:w="2275" w:type="dxa"/>
            <w:shd w:val="clear" w:color="auto" w:fill="F2F2F2" w:themeFill="background1" w:themeFillShade="F2"/>
          </w:tcPr>
          <w:p w:rsidR="00356183" w:rsidRPr="002172B9" w:rsidRDefault="00356183" w:rsidP="00FB721D">
            <w:pPr>
              <w:rPr>
                <w:rFonts w:ascii="Century Gothic" w:hAnsi="Century Gothic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7674" w:type="dxa"/>
            <w:shd w:val="clear" w:color="auto" w:fill="auto"/>
          </w:tcPr>
          <w:p w:rsidR="00356183" w:rsidRPr="00932DFB" w:rsidRDefault="00356183" w:rsidP="00932DFB">
            <w:pPr>
              <w:rPr>
                <w:sz w:val="22"/>
              </w:rPr>
            </w:pPr>
          </w:p>
        </w:tc>
      </w:tr>
      <w:tr w:rsidR="00356183" w:rsidRPr="002172B9" w:rsidTr="007819DD">
        <w:trPr>
          <w:trHeight w:val="177"/>
        </w:trPr>
        <w:tc>
          <w:tcPr>
            <w:tcW w:w="2275" w:type="dxa"/>
            <w:shd w:val="clear" w:color="auto" w:fill="F2F2F2" w:themeFill="background1" w:themeFillShade="F2"/>
          </w:tcPr>
          <w:p w:rsidR="00356183" w:rsidRPr="002172B9" w:rsidRDefault="00356183" w:rsidP="00FB721D">
            <w:pPr>
              <w:pStyle w:val="Heading1"/>
              <w:rPr>
                <w:b/>
                <w:sz w:val="22"/>
              </w:rPr>
            </w:pPr>
            <w:r w:rsidRPr="002172B9">
              <w:rPr>
                <w:b/>
                <w:sz w:val="22"/>
              </w:rPr>
              <w:t>Education</w:t>
            </w:r>
          </w:p>
        </w:tc>
        <w:tc>
          <w:tcPr>
            <w:tcW w:w="7674" w:type="dxa"/>
          </w:tcPr>
          <w:p w:rsidR="00356183" w:rsidRPr="00E55FA7" w:rsidRDefault="007819DD" w:rsidP="00932DFB">
            <w:pPr>
              <w:pStyle w:val="Heading2"/>
              <w:rPr>
                <w:rFonts w:asciiTheme="minorHAnsi" w:hAnsi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/>
                <w:color w:val="auto"/>
                <w:sz w:val="24"/>
                <w:szCs w:val="24"/>
              </w:rPr>
              <w:t>January 2019</w:t>
            </w:r>
            <w:r w:rsidR="00356183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       </w:t>
            </w:r>
            <w:r w:rsidR="00356183" w:rsidRPr="00E55FA7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linguistics &amp; literature       </w:t>
            </w:r>
            <w:r w:rsidR="00356183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 </w:t>
            </w:r>
            <w:r w:rsidR="00356183" w:rsidRPr="00E55FA7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         </w:t>
            </w:r>
            <w:r w:rsidR="00356183" w:rsidRPr="00E55FA7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="00356183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KIU </w:t>
            </w:r>
            <w:r w:rsidR="00356183" w:rsidRPr="00E55FA7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Gilgit </w:t>
            </w:r>
          </w:p>
          <w:p w:rsidR="00356183" w:rsidRPr="00932DFB" w:rsidRDefault="00356183" w:rsidP="00932DFB">
            <w:pPr>
              <w:pStyle w:val="List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Bs hon. </w:t>
            </w:r>
          </w:p>
          <w:p w:rsidR="00356183" w:rsidRPr="00932DFB" w:rsidRDefault="00356183" w:rsidP="00932DFB">
            <w:pPr>
              <w:pStyle w:val="Heading2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2015</w:t>
            </w:r>
            <w:r w:rsidRPr="00932DFB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          </w:t>
            </w:r>
            <w:r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                    </w:t>
            </w:r>
            <w:r w:rsidRPr="00932DFB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color w:val="auto"/>
                <w:sz w:val="22"/>
                <w:szCs w:val="22"/>
              </w:rPr>
              <w:t xml:space="preserve">Humanities </w:t>
            </w:r>
            <w:r w:rsidRPr="00932DFB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        </w:t>
            </w:r>
            <w:r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             </w:t>
            </w:r>
            <w:r w:rsidRPr="00932DFB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   </w:t>
            </w:r>
            <w:r w:rsidRPr="00932DFB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color w:val="auto"/>
                <w:sz w:val="22"/>
                <w:szCs w:val="22"/>
              </w:rPr>
              <w:t>KIU Gilgit</w:t>
            </w:r>
            <w:r w:rsidRPr="00932DFB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</w:t>
            </w:r>
          </w:p>
          <w:p w:rsidR="00356183" w:rsidRPr="00932DFB" w:rsidRDefault="00356183" w:rsidP="00932D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Intermediate( FA)</w:t>
            </w:r>
          </w:p>
          <w:p w:rsidR="00356183" w:rsidRPr="00932DFB" w:rsidRDefault="00356183" w:rsidP="00932DFB">
            <w:pPr>
              <w:pStyle w:val="Heading2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2011</w:t>
            </w:r>
            <w:r w:rsidRPr="00932DFB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         </w:t>
            </w:r>
            <w:r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                     </w:t>
            </w:r>
            <w:r w:rsidRPr="00932DFB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/>
                <w:color w:val="auto"/>
                <w:sz w:val="22"/>
                <w:szCs w:val="22"/>
              </w:rPr>
              <w:t xml:space="preserve">Science </w:t>
            </w:r>
            <w:r w:rsidRPr="00932DFB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         </w:t>
            </w:r>
            <w:r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                     </w:t>
            </w:r>
            <w:r w:rsidRPr="00932DFB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color w:val="auto"/>
                <w:sz w:val="22"/>
                <w:szCs w:val="22"/>
              </w:rPr>
              <w:t>KIU Gilgit</w:t>
            </w:r>
            <w:r w:rsidRPr="00932DFB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</w:t>
            </w:r>
          </w:p>
          <w:p w:rsidR="00356183" w:rsidRPr="00932DFB" w:rsidRDefault="00356183" w:rsidP="00383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Metric </w:t>
            </w:r>
          </w:p>
        </w:tc>
      </w:tr>
      <w:tr w:rsidR="00356183" w:rsidRPr="002172B9" w:rsidTr="007819DD">
        <w:trPr>
          <w:trHeight w:val="177"/>
        </w:trPr>
        <w:tc>
          <w:tcPr>
            <w:tcW w:w="2275" w:type="dxa"/>
            <w:shd w:val="clear" w:color="auto" w:fill="F2F2F2" w:themeFill="background1" w:themeFillShade="F2"/>
          </w:tcPr>
          <w:p w:rsidR="00356183" w:rsidRPr="002172B9" w:rsidRDefault="00356183" w:rsidP="00FB721D">
            <w:pPr>
              <w:pStyle w:val="Heading1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 xml:space="preserve">Skills </w:t>
            </w:r>
          </w:p>
        </w:tc>
        <w:tc>
          <w:tcPr>
            <w:tcW w:w="7674" w:type="dxa"/>
            <w:shd w:val="clear" w:color="auto" w:fill="auto"/>
          </w:tcPr>
          <w:p w:rsidR="00356183" w:rsidRPr="00932DFB" w:rsidRDefault="00356183" w:rsidP="00932DFB">
            <w:pPr>
              <w:pStyle w:val="Heading2"/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932DFB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Skills:</w:t>
            </w:r>
          </w:p>
          <w:p w:rsidR="00356183" w:rsidRPr="00356183" w:rsidRDefault="00A6609A" w:rsidP="00356183">
            <w:pPr>
              <w:pStyle w:val="List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Medical billing</w:t>
            </w:r>
            <w:r w:rsidR="00490A5C">
              <w:rPr>
                <w:sz w:val="22"/>
                <w:szCs w:val="22"/>
              </w:rPr>
              <w:t xml:space="preserve"> and medical coding.</w:t>
            </w:r>
          </w:p>
          <w:p w:rsidR="00356183" w:rsidRDefault="00356183" w:rsidP="00E05510">
            <w:pPr>
              <w:pStyle w:val="List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Computer Skills, word, PowerPoint ,excel</w:t>
            </w:r>
          </w:p>
          <w:p w:rsidR="00356183" w:rsidRDefault="00356183" w:rsidP="00E05510">
            <w:pPr>
              <w:pStyle w:val="ListParagraph"/>
              <w:numPr>
                <w:ilvl w:val="0"/>
                <w:numId w:val="0"/>
              </w:numPr>
              <w:ind w:left="245"/>
              <w:rPr>
                <w:sz w:val="22"/>
                <w:szCs w:val="22"/>
              </w:rPr>
            </w:pPr>
            <w:r w:rsidRPr="00265E7E">
              <w:rPr>
                <w:b/>
                <w:sz w:val="22"/>
                <w:szCs w:val="22"/>
              </w:rPr>
              <w:t>Languages</w:t>
            </w:r>
            <w:r>
              <w:rPr>
                <w:sz w:val="22"/>
                <w:szCs w:val="22"/>
              </w:rPr>
              <w:t>;</w:t>
            </w:r>
          </w:p>
          <w:p w:rsidR="00356183" w:rsidRPr="00E05510" w:rsidRDefault="00356183" w:rsidP="00E05510">
            <w:pPr>
              <w:pStyle w:val="ListParagraph"/>
              <w:numPr>
                <w:ilvl w:val="0"/>
                <w:numId w:val="0"/>
              </w:numPr>
              <w:ind w:left="2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English</w:t>
            </w:r>
            <w:r w:rsidR="00490A5C">
              <w:rPr>
                <w:sz w:val="22"/>
                <w:szCs w:val="22"/>
              </w:rPr>
              <w:t xml:space="preserve"> and Urdu.</w:t>
            </w:r>
          </w:p>
        </w:tc>
      </w:tr>
      <w:tr w:rsidR="00356183" w:rsidRPr="002172B9" w:rsidTr="007819DD">
        <w:trPr>
          <w:trHeight w:val="1035"/>
        </w:trPr>
        <w:tc>
          <w:tcPr>
            <w:tcW w:w="2275" w:type="dxa"/>
            <w:shd w:val="clear" w:color="auto" w:fill="F2F2F2" w:themeFill="background1" w:themeFillShade="F2"/>
          </w:tcPr>
          <w:p w:rsidR="00356183" w:rsidRPr="002172B9" w:rsidRDefault="00356183" w:rsidP="00FB721D">
            <w:pPr>
              <w:pStyle w:val="Heading1"/>
              <w:rPr>
                <w:b/>
                <w:sz w:val="22"/>
              </w:rPr>
            </w:pPr>
            <w:r w:rsidRPr="002172B9">
              <w:rPr>
                <w:b/>
                <w:sz w:val="22"/>
              </w:rPr>
              <w:t>References</w:t>
            </w:r>
          </w:p>
        </w:tc>
        <w:tc>
          <w:tcPr>
            <w:tcW w:w="7674" w:type="dxa"/>
            <w:shd w:val="clear" w:color="auto" w:fill="auto"/>
          </w:tcPr>
          <w:p w:rsidR="00356183" w:rsidRPr="00932DFB" w:rsidRDefault="007819DD" w:rsidP="007819DD">
            <w:pPr>
              <w:pStyle w:val="Heading2"/>
              <w:ind w:left="0"/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 xml:space="preserve">Reference will be provided on demand </w:t>
            </w:r>
          </w:p>
          <w:p w:rsidR="00356183" w:rsidRPr="00932DFB" w:rsidRDefault="00356183" w:rsidP="00932DFB">
            <w:pPr>
              <w:rPr>
                <w:bCs/>
                <w:sz w:val="22"/>
                <w:szCs w:val="22"/>
              </w:rPr>
            </w:pPr>
            <w:r w:rsidRPr="00932DFB">
              <w:rPr>
                <w:b/>
                <w:sz w:val="22"/>
                <w:szCs w:val="22"/>
              </w:rPr>
              <w:tab/>
            </w:r>
            <w:r w:rsidRPr="00932DFB">
              <w:rPr>
                <w:b/>
                <w:sz w:val="22"/>
                <w:szCs w:val="22"/>
              </w:rPr>
              <w:tab/>
            </w:r>
            <w:r w:rsidRPr="00932DFB">
              <w:rPr>
                <w:b/>
                <w:sz w:val="22"/>
                <w:szCs w:val="22"/>
              </w:rPr>
              <w:tab/>
            </w:r>
            <w:r w:rsidRPr="00932DFB">
              <w:rPr>
                <w:b/>
                <w:sz w:val="22"/>
                <w:szCs w:val="22"/>
              </w:rPr>
              <w:tab/>
            </w:r>
            <w:r w:rsidRPr="00932DFB">
              <w:rPr>
                <w:b/>
                <w:sz w:val="22"/>
                <w:szCs w:val="22"/>
              </w:rPr>
              <w:tab/>
              <w:t xml:space="preserve"> </w:t>
            </w:r>
            <w:r w:rsidRPr="00932DFB">
              <w:rPr>
                <w:sz w:val="22"/>
                <w:szCs w:val="22"/>
              </w:rPr>
              <w:br/>
            </w:r>
          </w:p>
        </w:tc>
      </w:tr>
    </w:tbl>
    <w:p w:rsidR="002159EA" w:rsidRPr="0043248D" w:rsidRDefault="002159EA"/>
    <w:sectPr w:rsidR="002159EA" w:rsidRPr="0043248D" w:rsidSect="00D875E5">
      <w:headerReference w:type="even" r:id="rId11"/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7723" w:rsidRDefault="00CC7723">
      <w:pPr>
        <w:spacing w:after="0" w:line="240" w:lineRule="auto"/>
      </w:pPr>
      <w:r>
        <w:separator/>
      </w:r>
    </w:p>
  </w:endnote>
  <w:endnote w:type="continuationSeparator" w:id="1">
    <w:p w:rsidR="00CC7723" w:rsidRDefault="00CC7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ill Sans MT">
    <w:altName w:val="Century Gothic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9EA" w:rsidRDefault="00C369B9">
    <w:pPr>
      <w:pStyle w:val="FooterRight"/>
    </w:pPr>
    <w:r>
      <w:rPr>
        <w:color w:val="CEDBE6" w:themeColor="accent2" w:themeTint="80"/>
      </w:rPr>
      <w:sym w:font="Wingdings 3" w:char="F07D"/>
    </w:r>
    <w:r>
      <w:t xml:space="preserve"> Page </w:t>
    </w:r>
    <w:r w:rsidR="006C23CC">
      <w:fldChar w:fldCharType="begin"/>
    </w:r>
    <w:r>
      <w:instrText xml:space="preserve"> PAGE  \* Arabic  \* MERGEFORMAT </w:instrText>
    </w:r>
    <w:r w:rsidR="006C23CC">
      <w:fldChar w:fldCharType="separate"/>
    </w:r>
    <w:r w:rsidR="00490A5C">
      <w:rPr>
        <w:noProof/>
      </w:rPr>
      <w:t>5</w:t>
    </w:r>
    <w:r w:rsidR="006C23CC">
      <w:rPr>
        <w:noProof/>
      </w:rPr>
      <w:fldChar w:fldCharType="end"/>
    </w:r>
    <w:r>
      <w:t xml:space="preserve"> | </w:t>
    </w:r>
    <w:sdt>
      <w:sdtPr>
        <w:id w:val="121446365"/>
        <w:placeholder>
          <w:docPart w:val="1BD1910D19224842960C4A32F0778EE8"/>
        </w:placeholder>
        <w:temporary/>
        <w:showingPlcHdr/>
        <w:text/>
      </w:sdtPr>
      <w:sdtContent>
        <w:r>
          <w:t>[Type your e-mail address]</w:t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7723" w:rsidRDefault="00CC7723">
      <w:pPr>
        <w:spacing w:after="0" w:line="240" w:lineRule="auto"/>
      </w:pPr>
      <w:r>
        <w:separator/>
      </w:r>
    </w:p>
  </w:footnote>
  <w:footnote w:type="continuationSeparator" w:id="1">
    <w:p w:rsidR="00CC7723" w:rsidRDefault="00CC77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9EA" w:rsidRDefault="00C369B9">
    <w:pPr>
      <w:pStyle w:val="HeaderLeft"/>
      <w:jc w:val="right"/>
    </w:pPr>
    <w:r>
      <w:rPr>
        <w:color w:val="CEDBE6" w:themeColor="accent2" w:themeTint="80"/>
      </w:rPr>
      <w:sym w:font="Wingdings 3" w:char="F07D"/>
    </w:r>
    <w:r>
      <w:t xml:space="preserve"> Resume: </w:t>
    </w:r>
    <w:sdt>
      <w:sdtPr>
        <w:id w:val="176770587"/>
        <w:placeholder>
          <w:docPart w:val="CA4D0F2AC38C4F23BE34A12AEFB79A77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r w:rsidR="00356183">
          <w:t>Azhar Ali</w:t>
        </w:r>
      </w:sdtContent>
    </w:sdt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9EA" w:rsidRDefault="002159EA">
    <w:pPr>
      <w:pStyle w:val="HeaderRight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DE2132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FB8AC5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69C04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4EA9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F0C434A"/>
    <w:lvl w:ilvl="0">
      <w:start w:val="1"/>
      <w:numFmt w:val="bullet"/>
      <w:pStyle w:val="ListBullet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5">
    <w:nsid w:val="FFFFFF81"/>
    <w:multiLevelType w:val="singleLevel"/>
    <w:tmpl w:val="78B8BCEC"/>
    <w:lvl w:ilvl="0">
      <w:start w:val="1"/>
      <w:numFmt w:val="bullet"/>
      <w:pStyle w:val="ListBullet4"/>
      <w:lvlText w:val=""/>
      <w:lvlJc w:val="left"/>
      <w:pPr>
        <w:ind w:left="1440" w:hanging="360"/>
      </w:pPr>
      <w:rPr>
        <w:rFonts w:ascii="Symbol" w:hAnsi="Symbol" w:hint="default"/>
        <w:outline w:val="0"/>
        <w:emboss w:val="0"/>
        <w:imprint w:val="0"/>
        <w:color w:val="628BAD" w:themeColor="accent2" w:themeShade="BF"/>
      </w:rPr>
    </w:lvl>
  </w:abstractNum>
  <w:abstractNum w:abstractNumId="6">
    <w:nsid w:val="FFFFFF82"/>
    <w:multiLevelType w:val="singleLevel"/>
    <w:tmpl w:val="3D9E3420"/>
    <w:lvl w:ilvl="0">
      <w:start w:val="1"/>
      <w:numFmt w:val="bullet"/>
      <w:pStyle w:val="ListBullet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7">
    <w:nsid w:val="FFFFFF83"/>
    <w:multiLevelType w:val="singleLevel"/>
    <w:tmpl w:val="5B846FA6"/>
    <w:lvl w:ilvl="0">
      <w:start w:val="1"/>
      <w:numFmt w:val="bullet"/>
      <w:pStyle w:val="ListBullet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8">
    <w:nsid w:val="FFFFFF88"/>
    <w:multiLevelType w:val="singleLevel"/>
    <w:tmpl w:val="54E8A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4D80CFC"/>
    <w:lvl w:ilvl="0">
      <w:start w:val="1"/>
      <w:numFmt w:val="bullet"/>
      <w:pStyle w:val="List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628BAD" w:themeColor="accent2" w:themeShade="BF"/>
        <w:vertAlign w:val="baseline"/>
      </w:rPr>
    </w:lvl>
  </w:abstractNum>
  <w:abstractNum w:abstractNumId="10">
    <w:nsid w:val="00000004"/>
    <w:multiLevelType w:val="hybridMultilevel"/>
    <w:tmpl w:val="36942E7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64D0322"/>
    <w:multiLevelType w:val="hybridMultilevel"/>
    <w:tmpl w:val="7A16438A"/>
    <w:lvl w:ilvl="0" w:tplc="0409000B">
      <w:start w:val="1"/>
      <w:numFmt w:val="bullet"/>
      <w:lvlText w:val=""/>
      <w:lvlJc w:val="left"/>
      <w:pPr>
        <w:ind w:left="10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12">
    <w:nsid w:val="575112BB"/>
    <w:multiLevelType w:val="hybridMultilevel"/>
    <w:tmpl w:val="9CCCD2A8"/>
    <w:lvl w:ilvl="0" w:tplc="04090005">
      <w:start w:val="1"/>
      <w:numFmt w:val="bullet"/>
      <w:lvlText w:val=""/>
      <w:lvlJc w:val="left"/>
      <w:pPr>
        <w:ind w:left="86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3">
    <w:nsid w:val="5A7F0369"/>
    <w:multiLevelType w:val="hybridMultilevel"/>
    <w:tmpl w:val="20A013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B75600"/>
    <w:multiLevelType w:val="singleLevel"/>
    <w:tmpl w:val="EBF0ED0E"/>
    <w:lvl w:ilvl="0">
      <w:start w:val="1"/>
      <w:numFmt w:val="bullet"/>
      <w:pStyle w:val="ListParagraph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14"/>
  </w:num>
  <w:num w:numId="32">
    <w:abstractNumId w:val="14"/>
  </w:num>
  <w:num w:numId="33">
    <w:abstractNumId w:val="10"/>
  </w:num>
  <w:num w:numId="34">
    <w:abstractNumId w:val="12"/>
  </w:num>
  <w:num w:numId="35">
    <w:abstractNumId w:val="11"/>
  </w:num>
  <w:num w:numId="3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removeDateAndTime/>
  <w:hideGrammaticalErrors/>
  <w:attachedTemplate r:id="rId1"/>
  <w:styleLockQFSet/>
  <w:defaultTabStop w:val="720"/>
  <w:evenAndOddHeaders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5336"/>
    <w:rsid w:val="00010EC2"/>
    <w:rsid w:val="00024FA5"/>
    <w:rsid w:val="00034B3F"/>
    <w:rsid w:val="00066C06"/>
    <w:rsid w:val="00093627"/>
    <w:rsid w:val="000E2F99"/>
    <w:rsid w:val="00102458"/>
    <w:rsid w:val="0010449A"/>
    <w:rsid w:val="00174F09"/>
    <w:rsid w:val="00181EC1"/>
    <w:rsid w:val="00182605"/>
    <w:rsid w:val="001B59D4"/>
    <w:rsid w:val="001E770E"/>
    <w:rsid w:val="002159EA"/>
    <w:rsid w:val="002172B9"/>
    <w:rsid w:val="0024574B"/>
    <w:rsid w:val="00260BD5"/>
    <w:rsid w:val="00265E7E"/>
    <w:rsid w:val="002C36B7"/>
    <w:rsid w:val="003419CB"/>
    <w:rsid w:val="00356183"/>
    <w:rsid w:val="00383768"/>
    <w:rsid w:val="0043248D"/>
    <w:rsid w:val="004814E6"/>
    <w:rsid w:val="0048253E"/>
    <w:rsid w:val="00490A5C"/>
    <w:rsid w:val="00492E09"/>
    <w:rsid w:val="00505511"/>
    <w:rsid w:val="00530FF8"/>
    <w:rsid w:val="00564103"/>
    <w:rsid w:val="00573709"/>
    <w:rsid w:val="00575336"/>
    <w:rsid w:val="005D58A1"/>
    <w:rsid w:val="005D796E"/>
    <w:rsid w:val="005F5E76"/>
    <w:rsid w:val="006A2B6E"/>
    <w:rsid w:val="006C23B4"/>
    <w:rsid w:val="006C23CC"/>
    <w:rsid w:val="006C4B5B"/>
    <w:rsid w:val="00702C71"/>
    <w:rsid w:val="007331E8"/>
    <w:rsid w:val="007567B4"/>
    <w:rsid w:val="0076575F"/>
    <w:rsid w:val="0076652E"/>
    <w:rsid w:val="007819DD"/>
    <w:rsid w:val="008414ED"/>
    <w:rsid w:val="008844F2"/>
    <w:rsid w:val="008913EB"/>
    <w:rsid w:val="008D467E"/>
    <w:rsid w:val="009319D6"/>
    <w:rsid w:val="00932DFB"/>
    <w:rsid w:val="009549CF"/>
    <w:rsid w:val="00954F9F"/>
    <w:rsid w:val="009866E9"/>
    <w:rsid w:val="009C453A"/>
    <w:rsid w:val="009D25F9"/>
    <w:rsid w:val="009D26BF"/>
    <w:rsid w:val="00A6609A"/>
    <w:rsid w:val="00AE7844"/>
    <w:rsid w:val="00B076C3"/>
    <w:rsid w:val="00B14EEC"/>
    <w:rsid w:val="00B4676A"/>
    <w:rsid w:val="00BA601B"/>
    <w:rsid w:val="00BB1FCE"/>
    <w:rsid w:val="00BB32DD"/>
    <w:rsid w:val="00BF0783"/>
    <w:rsid w:val="00C34C1C"/>
    <w:rsid w:val="00C369B9"/>
    <w:rsid w:val="00CB61B8"/>
    <w:rsid w:val="00CC7723"/>
    <w:rsid w:val="00D35B63"/>
    <w:rsid w:val="00D875E5"/>
    <w:rsid w:val="00D94C5B"/>
    <w:rsid w:val="00DA3C65"/>
    <w:rsid w:val="00DE1512"/>
    <w:rsid w:val="00DE1673"/>
    <w:rsid w:val="00E05510"/>
    <w:rsid w:val="00E0645A"/>
    <w:rsid w:val="00E27CDF"/>
    <w:rsid w:val="00E350D7"/>
    <w:rsid w:val="00E35E88"/>
    <w:rsid w:val="00E55FA7"/>
    <w:rsid w:val="00E65B1E"/>
    <w:rsid w:val="00E72A25"/>
    <w:rsid w:val="00E746F0"/>
    <w:rsid w:val="00FB0FBD"/>
    <w:rsid w:val="00FD2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undOvr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36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5E5"/>
    <w:rPr>
      <w:rFonts w:cs="Times New Roman"/>
      <w:color w:val="000000" w:themeColor="text1"/>
      <w:sz w:val="20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nhideWhenUsed/>
    <w:qFormat/>
    <w:rsid w:val="00D875E5"/>
    <w:pPr>
      <w:pBdr>
        <w:top w:val="single" w:sz="6" w:space="1" w:color="9FB8CD" w:themeColor="accent2"/>
        <w:left w:val="single" w:sz="6" w:space="1" w:color="9FB8CD" w:themeColor="accent2"/>
        <w:bottom w:val="single" w:sz="6" w:space="1" w:color="9FB8CD" w:themeColor="accent2"/>
        <w:right w:val="single" w:sz="6" w:space="1" w:color="9FB8CD" w:themeColor="accent2"/>
      </w:pBdr>
      <w:shd w:val="clear" w:color="auto" w:fill="9FB8CD" w:themeFill="accent2"/>
      <w:spacing w:before="300" w:after="40"/>
      <w:outlineLvl w:val="0"/>
    </w:pPr>
    <w:rPr>
      <w:rFonts w:asciiTheme="majorHAnsi" w:hAnsiTheme="majorHAnsi"/>
      <w:color w:val="FFFFFF" w:themeColor="background1"/>
      <w:spacing w:val="5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D875E5"/>
    <w:pPr>
      <w:pBdr>
        <w:top w:val="single" w:sz="6" w:space="1" w:color="9FB8CD" w:themeColor="accent2"/>
        <w:left w:val="single" w:sz="48" w:space="1" w:color="9FB8CD" w:themeColor="accent2"/>
        <w:bottom w:val="single" w:sz="6" w:space="1" w:color="9FB8CD" w:themeColor="accent2"/>
        <w:right w:val="single" w:sz="6" w:space="1" w:color="9FB8CD" w:themeColor="accent2"/>
      </w:pBdr>
      <w:spacing w:before="240" w:after="80"/>
      <w:ind w:left="144"/>
      <w:outlineLvl w:val="1"/>
    </w:pPr>
    <w:rPr>
      <w:rFonts w:asciiTheme="majorHAnsi" w:hAnsiTheme="majorHAnsi"/>
      <w:color w:val="628BAD" w:themeColor="accent2" w:themeShade="BF"/>
      <w:spacing w:val="5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875E5"/>
    <w:pPr>
      <w:pBdr>
        <w:top w:val="single" w:sz="6" w:space="1" w:color="A6A6A6" w:themeColor="background1" w:themeShade="A6"/>
        <w:left w:val="single" w:sz="48" w:space="1" w:color="A6A6A6" w:themeColor="background1" w:themeShade="A6"/>
        <w:bottom w:val="single" w:sz="6" w:space="1" w:color="A6A6A6" w:themeColor="background1" w:themeShade="A6"/>
        <w:right w:val="single" w:sz="6" w:space="1" w:color="A6A6A6" w:themeColor="background1" w:themeShade="A6"/>
      </w:pBdr>
      <w:spacing w:before="200" w:after="80"/>
      <w:ind w:left="144"/>
      <w:outlineLvl w:val="2"/>
    </w:pPr>
    <w:rPr>
      <w:rFonts w:asciiTheme="majorHAnsi" w:hAnsiTheme="majorHAnsi"/>
      <w:color w:val="595959" w:themeColor="text1" w:themeTint="A6"/>
      <w:spacing w:val="5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875E5"/>
    <w:pPr>
      <w:pBdr>
        <w:bottom w:val="single" w:sz="6" w:space="1" w:color="A6A6A6" w:themeColor="background1" w:themeShade="A6"/>
      </w:pBdr>
      <w:spacing w:before="200" w:after="80"/>
      <w:outlineLvl w:val="3"/>
    </w:pPr>
    <w:rPr>
      <w:rFonts w:asciiTheme="majorHAnsi" w:hAnsiTheme="majorHAnsi"/>
      <w:color w:val="595959" w:themeColor="text1" w:themeTint="A6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875E5"/>
    <w:pPr>
      <w:pBdr>
        <w:bottom w:val="dashed" w:sz="4" w:space="1" w:color="A6A6A6" w:themeColor="background1" w:themeShade="A6"/>
      </w:pBdr>
      <w:spacing w:before="200" w:after="80"/>
      <w:outlineLvl w:val="4"/>
    </w:pPr>
    <w:rPr>
      <w:rFonts w:asciiTheme="majorHAnsi" w:hAnsiTheme="majorHAnsi"/>
      <w:color w:val="404040" w:themeColor="text1" w:themeTint="BF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875E5"/>
    <w:pPr>
      <w:spacing w:before="200" w:after="80"/>
      <w:outlineLvl w:val="5"/>
    </w:pPr>
    <w:rPr>
      <w:rFonts w:asciiTheme="majorHAnsi" w:hAnsiTheme="majorHAnsi"/>
      <w:b/>
      <w:color w:val="7F7F7F" w:themeColor="background1" w:themeShade="7F"/>
      <w:sz w:val="1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875E5"/>
    <w:pPr>
      <w:spacing w:before="200" w:after="80"/>
      <w:outlineLvl w:val="6"/>
    </w:pPr>
    <w:rPr>
      <w:rFonts w:asciiTheme="majorHAnsi" w:hAnsiTheme="majorHAnsi"/>
      <w:b/>
      <w:i/>
      <w:color w:val="808080" w:themeColor="background1" w:themeShade="80"/>
      <w:sz w:val="18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875E5"/>
    <w:pPr>
      <w:spacing w:before="200" w:after="80"/>
      <w:outlineLvl w:val="7"/>
    </w:pPr>
    <w:rPr>
      <w:rFonts w:asciiTheme="majorHAnsi" w:hAnsiTheme="majorHAnsi"/>
      <w:color w:val="9FB8CD" w:themeColor="accent2"/>
      <w:sz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875E5"/>
    <w:pPr>
      <w:spacing w:before="200" w:after="80"/>
      <w:outlineLvl w:val="8"/>
    </w:pPr>
    <w:rPr>
      <w:rFonts w:asciiTheme="majorHAnsi" w:hAnsiTheme="majorHAnsi"/>
      <w:i/>
      <w:color w:val="9FB8CD" w:themeColor="accent2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D875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basedOn w:val="Normal"/>
    <w:link w:val="NoSpacingChar"/>
    <w:uiPriority w:val="99"/>
    <w:qFormat/>
    <w:rsid w:val="00D875E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875E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75E5"/>
    <w:rPr>
      <w:rFonts w:cs="Times New Roman"/>
      <w:color w:val="000000" w:themeColor="text1"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D875E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75E5"/>
    <w:rPr>
      <w:rFonts w:cs="Times New Roman"/>
      <w:color w:val="000000" w:themeColor="text1"/>
      <w:sz w:val="20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5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5E5"/>
    <w:rPr>
      <w:rFonts w:ascii="Tahoma" w:hAnsi="Tahoma" w:cs="Tahoma"/>
      <w:color w:val="000000" w:themeColor="text1"/>
      <w:sz w:val="16"/>
      <w:szCs w:val="16"/>
      <w:lang w:eastAsia="ja-JP"/>
    </w:rPr>
  </w:style>
  <w:style w:type="paragraph" w:styleId="ListBullet">
    <w:name w:val="List Bullet"/>
    <w:basedOn w:val="Normal"/>
    <w:uiPriority w:val="36"/>
    <w:unhideWhenUsed/>
    <w:qFormat/>
    <w:rsid w:val="00D875E5"/>
    <w:pPr>
      <w:numPr>
        <w:numId w:val="26"/>
      </w:numPr>
      <w:spacing w:after="120"/>
      <w:contextualSpacing/>
    </w:pPr>
  </w:style>
  <w:style w:type="paragraph" w:customStyle="1" w:styleId="Section">
    <w:name w:val="Section"/>
    <w:basedOn w:val="Normal"/>
    <w:next w:val="Normal"/>
    <w:link w:val="SectionChar"/>
    <w:uiPriority w:val="1"/>
    <w:qFormat/>
    <w:rsid w:val="00D875E5"/>
    <w:pPr>
      <w:spacing w:after="120" w:line="240" w:lineRule="auto"/>
      <w:contextualSpacing/>
    </w:pPr>
    <w:rPr>
      <w:rFonts w:asciiTheme="majorHAnsi" w:hAnsiTheme="majorHAnsi"/>
      <w:b/>
      <w:color w:val="9FB8CD" w:themeColor="accent2"/>
      <w:sz w:val="24"/>
    </w:rPr>
  </w:style>
  <w:style w:type="paragraph" w:customStyle="1" w:styleId="Subsection">
    <w:name w:val="Subsection"/>
    <w:basedOn w:val="Normal"/>
    <w:link w:val="SubsectionChar"/>
    <w:uiPriority w:val="3"/>
    <w:qFormat/>
    <w:rsid w:val="00D875E5"/>
    <w:pPr>
      <w:spacing w:before="40" w:after="80" w:line="240" w:lineRule="auto"/>
    </w:pPr>
    <w:rPr>
      <w:rFonts w:asciiTheme="majorHAnsi" w:hAnsiTheme="majorHAnsi"/>
      <w:b/>
      <w:color w:val="727CA3" w:themeColor="accent1"/>
      <w:sz w:val="18"/>
    </w:rPr>
  </w:style>
  <w:style w:type="paragraph" w:styleId="Quote">
    <w:name w:val="Quote"/>
    <w:basedOn w:val="Normal"/>
    <w:link w:val="QuoteChar"/>
    <w:uiPriority w:val="29"/>
    <w:qFormat/>
    <w:rsid w:val="00D875E5"/>
    <w:rPr>
      <w:i/>
      <w:color w:val="7F7F7F" w:themeColor="background1" w:themeShade="7F"/>
    </w:rPr>
  </w:style>
  <w:style w:type="character" w:customStyle="1" w:styleId="QuoteChar">
    <w:name w:val="Quote Char"/>
    <w:basedOn w:val="DefaultParagraphFont"/>
    <w:link w:val="Quote"/>
    <w:uiPriority w:val="29"/>
    <w:rsid w:val="00D875E5"/>
    <w:rPr>
      <w:rFonts w:cs="Times New Roman"/>
      <w:i/>
      <w:color w:val="7F7F7F" w:themeColor="background1" w:themeShade="7F"/>
      <w:sz w:val="20"/>
      <w:szCs w:val="20"/>
      <w:lang w:eastAsia="ja-JP"/>
    </w:rPr>
  </w:style>
  <w:style w:type="character" w:customStyle="1" w:styleId="Heading2Char">
    <w:name w:val="Heading 2 Char"/>
    <w:basedOn w:val="DefaultParagraphFont"/>
    <w:link w:val="Heading2"/>
    <w:rsid w:val="00D875E5"/>
    <w:rPr>
      <w:rFonts w:asciiTheme="majorHAnsi" w:hAnsiTheme="majorHAnsi" w:cs="Times New Roman"/>
      <w:color w:val="628BAD" w:themeColor="accent2" w:themeShade="BF"/>
      <w:spacing w:val="5"/>
      <w:sz w:val="20"/>
      <w:szCs w:val="28"/>
      <w:lang w:eastAsia="ja-JP"/>
    </w:rPr>
  </w:style>
  <w:style w:type="paragraph" w:customStyle="1" w:styleId="PersonalName">
    <w:name w:val="Personal Name"/>
    <w:basedOn w:val="NoSpacing"/>
    <w:link w:val="PersonalNameChar"/>
    <w:uiPriority w:val="1"/>
    <w:qFormat/>
    <w:rsid w:val="00D875E5"/>
    <w:pPr>
      <w:jc w:val="right"/>
    </w:pPr>
    <w:rPr>
      <w:rFonts w:asciiTheme="majorHAnsi" w:hAnsiTheme="majorHAnsi"/>
      <w:noProof/>
      <w:color w:val="525A7D" w:themeColor="accent1" w:themeShade="BF"/>
      <w:sz w:val="40"/>
      <w:szCs w:val="40"/>
    </w:rPr>
  </w:style>
  <w:style w:type="paragraph" w:styleId="ListBullet2">
    <w:name w:val="List Bullet 2"/>
    <w:basedOn w:val="Normal"/>
    <w:uiPriority w:val="36"/>
    <w:semiHidden/>
    <w:unhideWhenUsed/>
    <w:qFormat/>
    <w:rsid w:val="00D875E5"/>
    <w:pPr>
      <w:numPr>
        <w:numId w:val="27"/>
      </w:numPr>
      <w:spacing w:after="120"/>
      <w:contextualSpacing/>
    </w:pPr>
  </w:style>
  <w:style w:type="character" w:styleId="Hyperlink">
    <w:name w:val="Hyperlink"/>
    <w:basedOn w:val="DefaultParagraphFont"/>
    <w:uiPriority w:val="99"/>
    <w:unhideWhenUsed/>
    <w:rsid w:val="00D875E5"/>
    <w:rPr>
      <w:color w:val="B292CA" w:themeColor="hyperlink"/>
      <w:u w:val="single"/>
    </w:rPr>
  </w:style>
  <w:style w:type="character" w:styleId="BookTitle">
    <w:name w:val="Book Title"/>
    <w:basedOn w:val="DefaultParagraphFont"/>
    <w:uiPriority w:val="33"/>
    <w:qFormat/>
    <w:rsid w:val="00D875E5"/>
    <w:rPr>
      <w:rFonts w:asciiTheme="majorHAnsi" w:hAnsiTheme="majorHAnsi" w:cs="Times New Roman"/>
      <w:i/>
      <w:color w:val="8E736A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rsid w:val="00D875E5"/>
    <w:pPr>
      <w:spacing w:after="0" w:line="240" w:lineRule="auto"/>
    </w:pPr>
    <w:rPr>
      <w:rFonts w:asciiTheme="majorHAnsi" w:hAnsiTheme="majorHAnsi"/>
      <w:bCs/>
      <w:color w:val="9FB8CD" w:themeColor="accent2"/>
      <w:sz w:val="16"/>
      <w:szCs w:val="18"/>
    </w:rPr>
  </w:style>
  <w:style w:type="character" w:styleId="Emphasis">
    <w:name w:val="Emphasis"/>
    <w:uiPriority w:val="20"/>
    <w:qFormat/>
    <w:rsid w:val="00D875E5"/>
    <w:rPr>
      <w:b/>
      <w:i/>
      <w:spacing w:val="0"/>
    </w:rPr>
  </w:style>
  <w:style w:type="character" w:customStyle="1" w:styleId="NoSpacingChar">
    <w:name w:val="No Spacing Char"/>
    <w:basedOn w:val="DefaultParagraphFont"/>
    <w:link w:val="NoSpacing"/>
    <w:uiPriority w:val="99"/>
    <w:rsid w:val="00D875E5"/>
    <w:rPr>
      <w:rFonts w:cs="Times New Roman"/>
      <w:color w:val="000000" w:themeColor="text1"/>
      <w:sz w:val="20"/>
      <w:szCs w:val="20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D875E5"/>
    <w:rPr>
      <w:rFonts w:asciiTheme="majorHAnsi" w:hAnsiTheme="majorHAnsi" w:cs="Times New Roman"/>
      <w:color w:val="FFFFFF" w:themeColor="background1"/>
      <w:spacing w:val="5"/>
      <w:sz w:val="20"/>
      <w:szCs w:val="32"/>
      <w:shd w:val="clear" w:color="auto" w:fill="9FB8CD" w:themeFill="accent2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875E5"/>
    <w:rPr>
      <w:rFonts w:asciiTheme="majorHAnsi" w:hAnsiTheme="majorHAnsi" w:cs="Times New Roman"/>
      <w:color w:val="595959" w:themeColor="text1" w:themeTint="A6"/>
      <w:spacing w:val="5"/>
      <w:sz w:val="20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875E5"/>
    <w:rPr>
      <w:rFonts w:asciiTheme="majorHAnsi" w:hAnsiTheme="majorHAnsi" w:cs="Times New Roman"/>
      <w:color w:val="595959" w:themeColor="text1" w:themeTint="A6"/>
      <w:sz w:val="20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875E5"/>
    <w:rPr>
      <w:rFonts w:asciiTheme="majorHAnsi" w:hAnsiTheme="majorHAnsi" w:cs="Times New Roman"/>
      <w:color w:val="404040" w:themeColor="text1" w:themeTint="BF"/>
      <w:sz w:val="20"/>
      <w:szCs w:val="26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875E5"/>
    <w:rPr>
      <w:rFonts w:asciiTheme="majorHAnsi" w:hAnsiTheme="majorHAnsi" w:cs="Times New Roman"/>
      <w:b/>
      <w:color w:val="7F7F7F" w:themeColor="background1" w:themeShade="7F"/>
      <w:sz w:val="18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875E5"/>
    <w:rPr>
      <w:rFonts w:asciiTheme="majorHAnsi" w:hAnsiTheme="majorHAnsi" w:cs="Times New Roman"/>
      <w:b/>
      <w:i/>
      <w:color w:val="808080" w:themeColor="background1" w:themeShade="80"/>
      <w:sz w:val="18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875E5"/>
    <w:rPr>
      <w:rFonts w:asciiTheme="majorHAnsi" w:hAnsiTheme="majorHAnsi" w:cs="Times New Roman"/>
      <w:color w:val="9FB8CD" w:themeColor="accent2"/>
      <w:sz w:val="18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875E5"/>
    <w:rPr>
      <w:rFonts w:asciiTheme="majorHAnsi" w:hAnsiTheme="majorHAnsi" w:cs="Times New Roman"/>
      <w:i/>
      <w:color w:val="9FB8CD" w:themeColor="accent2"/>
      <w:sz w:val="18"/>
      <w:szCs w:val="20"/>
      <w:lang w:eastAsia="ja-JP"/>
    </w:rPr>
  </w:style>
  <w:style w:type="character" w:styleId="IntenseEmphasis">
    <w:name w:val="Intense Emphasis"/>
    <w:basedOn w:val="DefaultParagraphFont"/>
    <w:uiPriority w:val="21"/>
    <w:qFormat/>
    <w:rsid w:val="00D875E5"/>
    <w:rPr>
      <w:rFonts w:cs="Times New Roman"/>
      <w:b/>
      <w:i/>
      <w:color w:val="BAC737" w:themeColor="accent3" w:themeShade="BF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rsid w:val="00D875E5"/>
    <w:pPr>
      <w:pBdr>
        <w:top w:val="single" w:sz="6" w:space="10" w:color="628BAD" w:themeColor="accent2" w:themeShade="BF"/>
        <w:left w:val="single" w:sz="6" w:space="10" w:color="628BAD" w:themeColor="accent2" w:themeShade="BF"/>
        <w:bottom w:val="single" w:sz="6" w:space="10" w:color="628BAD" w:themeColor="accent2" w:themeShade="BF"/>
        <w:right w:val="single" w:sz="6" w:space="10" w:color="628BAD" w:themeColor="accent2" w:themeShade="BF"/>
      </w:pBdr>
      <w:shd w:val="clear" w:color="auto" w:fill="9FB8CD" w:themeFill="accent2"/>
      <w:ind w:left="720" w:right="720"/>
      <w:jc w:val="center"/>
    </w:pPr>
    <w:rPr>
      <w:rFonts w:asciiTheme="majorHAnsi" w:hAnsiTheme="majorHAnsi"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875E5"/>
    <w:rPr>
      <w:rFonts w:asciiTheme="majorHAnsi" w:hAnsiTheme="majorHAnsi" w:cs="Times New Roman"/>
      <w:i/>
      <w:color w:val="FFFFFF" w:themeColor="background1"/>
      <w:sz w:val="20"/>
      <w:szCs w:val="20"/>
      <w:shd w:val="clear" w:color="auto" w:fill="9FB8CD" w:themeFill="accent2"/>
      <w:lang w:eastAsia="ja-JP"/>
    </w:rPr>
  </w:style>
  <w:style w:type="character" w:styleId="IntenseReference">
    <w:name w:val="Intense Reference"/>
    <w:basedOn w:val="DefaultParagraphFont"/>
    <w:uiPriority w:val="32"/>
    <w:qFormat/>
    <w:rsid w:val="00D875E5"/>
    <w:rPr>
      <w:rFonts w:cs="Times New Roman"/>
      <w:b/>
      <w:color w:val="525A7D" w:themeColor="accent1" w:themeShade="BF"/>
      <w:sz w:val="20"/>
      <w:szCs w:val="20"/>
      <w:u w:val="single"/>
    </w:rPr>
  </w:style>
  <w:style w:type="paragraph" w:styleId="ListBullet3">
    <w:name w:val="List Bullet 3"/>
    <w:basedOn w:val="Normal"/>
    <w:uiPriority w:val="36"/>
    <w:semiHidden/>
    <w:unhideWhenUsed/>
    <w:qFormat/>
    <w:rsid w:val="00D875E5"/>
    <w:pPr>
      <w:numPr>
        <w:numId w:val="28"/>
      </w:numPr>
      <w:spacing w:after="120"/>
      <w:contextualSpacing/>
    </w:pPr>
  </w:style>
  <w:style w:type="paragraph" w:styleId="ListBullet4">
    <w:name w:val="List Bullet 4"/>
    <w:basedOn w:val="Normal"/>
    <w:uiPriority w:val="36"/>
    <w:semiHidden/>
    <w:unhideWhenUsed/>
    <w:qFormat/>
    <w:rsid w:val="00D875E5"/>
    <w:pPr>
      <w:numPr>
        <w:numId w:val="29"/>
      </w:numPr>
      <w:spacing w:after="120"/>
      <w:contextualSpacing/>
    </w:pPr>
  </w:style>
  <w:style w:type="paragraph" w:styleId="ListBullet5">
    <w:name w:val="List Bullet 5"/>
    <w:basedOn w:val="Normal"/>
    <w:uiPriority w:val="36"/>
    <w:semiHidden/>
    <w:unhideWhenUsed/>
    <w:qFormat/>
    <w:rsid w:val="00D875E5"/>
    <w:pPr>
      <w:numPr>
        <w:numId w:val="30"/>
      </w:numPr>
      <w:spacing w:after="120"/>
      <w:contextualSpacing/>
    </w:pPr>
  </w:style>
  <w:style w:type="character" w:styleId="Strong">
    <w:name w:val="Strong"/>
    <w:uiPriority w:val="22"/>
    <w:qFormat/>
    <w:rsid w:val="00D875E5"/>
    <w:rPr>
      <w:rFonts w:asciiTheme="minorHAnsi" w:hAnsiTheme="minorHAnsi"/>
      <w:b/>
      <w:color w:val="9FB8CD" w:themeColor="accent2"/>
    </w:rPr>
  </w:style>
  <w:style w:type="character" w:styleId="SubtleEmphasis">
    <w:name w:val="Subtle Emphasis"/>
    <w:basedOn w:val="DefaultParagraphFont"/>
    <w:uiPriority w:val="19"/>
    <w:qFormat/>
    <w:rsid w:val="00D875E5"/>
    <w:rPr>
      <w:rFonts w:cs="Times New Roman"/>
      <w:i/>
      <w:color w:val="737373" w:themeColor="text1" w:themeTint="8C"/>
      <w:kern w:val="16"/>
      <w:sz w:val="20"/>
      <w:szCs w:val="24"/>
    </w:rPr>
  </w:style>
  <w:style w:type="character" w:styleId="SubtleReference">
    <w:name w:val="Subtle Reference"/>
    <w:basedOn w:val="DefaultParagraphFont"/>
    <w:uiPriority w:val="31"/>
    <w:qFormat/>
    <w:rsid w:val="00D875E5"/>
    <w:rPr>
      <w:rFonts w:cs="Times New Roman"/>
      <w:color w:val="737373" w:themeColor="text1" w:themeTint="8C"/>
      <w:sz w:val="20"/>
      <w:szCs w:val="20"/>
      <w:u w:val="single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rsid w:val="00D875E5"/>
    <w:pPr>
      <w:tabs>
        <w:tab w:val="right" w:leader="dot" w:pos="8630"/>
      </w:tabs>
      <w:spacing w:after="40" w:line="240" w:lineRule="auto"/>
    </w:pPr>
    <w:rPr>
      <w:smallCaps/>
      <w:noProof/>
      <w:color w:val="9FB8C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rsid w:val="00D875E5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D875E5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D875E5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D875E5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D875E5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D875E5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D875E5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D875E5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SendersAddress">
    <w:name w:val="Sender's Address"/>
    <w:basedOn w:val="NoSpacing"/>
    <w:link w:val="SendersAddressChar"/>
    <w:uiPriority w:val="1"/>
    <w:semiHidden/>
    <w:unhideWhenUsed/>
    <w:qFormat/>
    <w:rsid w:val="00D875E5"/>
    <w:pPr>
      <w:spacing w:before="200" w:line="276" w:lineRule="auto"/>
      <w:contextualSpacing/>
      <w:jc w:val="right"/>
    </w:pPr>
    <w:rPr>
      <w:rFonts w:asciiTheme="majorHAnsi" w:hAnsiTheme="majorHAnsi"/>
      <w:color w:val="9FB8CD" w:themeColor="accent2"/>
      <w:sz w:val="18"/>
      <w:szCs w:val="18"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D875E5"/>
    <w:pPr>
      <w:spacing w:after="720" w:line="240" w:lineRule="auto"/>
    </w:pPr>
    <w:rPr>
      <w:rFonts w:asciiTheme="majorHAnsi" w:hAnsiTheme="majorHAnsi" w:cstheme="minorHAnsi"/>
      <w:color w:val="9FB8CD" w:themeColor="accent2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D875E5"/>
    <w:rPr>
      <w:rFonts w:asciiTheme="majorHAnsi" w:hAnsiTheme="majorHAnsi"/>
      <w:color w:val="9FB8CD" w:themeColor="accent2"/>
      <w:sz w:val="24"/>
      <w:szCs w:val="24"/>
      <w:lang w:eastAsia="ja-JP"/>
    </w:rPr>
  </w:style>
  <w:style w:type="paragraph" w:styleId="Title">
    <w:name w:val="Title"/>
    <w:basedOn w:val="Normal"/>
    <w:link w:val="TitleChar"/>
    <w:uiPriority w:val="10"/>
    <w:semiHidden/>
    <w:unhideWhenUsed/>
    <w:qFormat/>
    <w:rsid w:val="00D875E5"/>
    <w:pPr>
      <w:spacing w:line="240" w:lineRule="auto"/>
    </w:pPr>
    <w:rPr>
      <w:rFonts w:asciiTheme="majorHAnsi" w:hAnsiTheme="majorHAnsi"/>
      <w:color w:val="9FB8CD" w:themeColor="accent2"/>
      <w:sz w:val="52"/>
      <w:szCs w:val="48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D875E5"/>
    <w:rPr>
      <w:rFonts w:asciiTheme="majorHAnsi" w:hAnsiTheme="majorHAnsi" w:cs="Times New Roman"/>
      <w:color w:val="9FB8CD" w:themeColor="accent2"/>
      <w:sz w:val="52"/>
      <w:szCs w:val="48"/>
      <w:lang w:eastAsia="ja-JP"/>
    </w:rPr>
  </w:style>
  <w:style w:type="character" w:customStyle="1" w:styleId="PersonalNameChar">
    <w:name w:val="Personal Name Char"/>
    <w:basedOn w:val="NoSpacingChar"/>
    <w:link w:val="PersonalName"/>
    <w:uiPriority w:val="1"/>
    <w:rsid w:val="00D875E5"/>
    <w:rPr>
      <w:rFonts w:asciiTheme="majorHAnsi" w:hAnsiTheme="majorHAnsi" w:cs="Times New Roman"/>
      <w:noProof/>
      <w:color w:val="525A7D" w:themeColor="accent1" w:themeShade="BF"/>
      <w:sz w:val="40"/>
      <w:szCs w:val="40"/>
      <w:lang w:eastAsia="ja-JP"/>
    </w:rPr>
  </w:style>
  <w:style w:type="character" w:customStyle="1" w:styleId="SectionChar">
    <w:name w:val="Section Char"/>
    <w:basedOn w:val="DefaultParagraphFont"/>
    <w:link w:val="Section"/>
    <w:uiPriority w:val="1"/>
    <w:rsid w:val="00D875E5"/>
    <w:rPr>
      <w:rFonts w:asciiTheme="majorHAnsi" w:hAnsiTheme="majorHAnsi" w:cs="Times New Roman"/>
      <w:b/>
      <w:color w:val="9FB8CD" w:themeColor="accent2"/>
      <w:sz w:val="24"/>
      <w:szCs w:val="20"/>
      <w:lang w:eastAsia="ja-JP"/>
    </w:rPr>
  </w:style>
  <w:style w:type="character" w:customStyle="1" w:styleId="SubsectionChar">
    <w:name w:val="Subsection Char"/>
    <w:basedOn w:val="DefaultParagraphFont"/>
    <w:link w:val="Subsection"/>
    <w:uiPriority w:val="3"/>
    <w:rsid w:val="00D875E5"/>
    <w:rPr>
      <w:rFonts w:asciiTheme="majorHAnsi" w:hAnsiTheme="majorHAnsi" w:cs="Times New Roman"/>
      <w:b/>
      <w:color w:val="727CA3" w:themeColor="accent1"/>
      <w:sz w:val="18"/>
      <w:szCs w:val="20"/>
      <w:lang w:eastAsia="ja-JP"/>
    </w:rPr>
  </w:style>
  <w:style w:type="character" w:customStyle="1" w:styleId="SendersAddressChar">
    <w:name w:val="Sender's Address Char"/>
    <w:basedOn w:val="NoSpacingChar"/>
    <w:link w:val="SendersAddress"/>
    <w:uiPriority w:val="1"/>
    <w:rsid w:val="00D875E5"/>
    <w:rPr>
      <w:rFonts w:asciiTheme="majorHAnsi" w:hAnsiTheme="majorHAnsi" w:cs="Times New Roman"/>
      <w:color w:val="9FB8CD" w:themeColor="accent2"/>
      <w:sz w:val="18"/>
      <w:szCs w:val="18"/>
      <w:lang w:eastAsia="ja-JP"/>
    </w:rPr>
  </w:style>
  <w:style w:type="character" w:styleId="PlaceholderText">
    <w:name w:val="Placeholder Text"/>
    <w:basedOn w:val="DefaultParagraphFont"/>
    <w:uiPriority w:val="99"/>
    <w:unhideWhenUsed/>
    <w:rsid w:val="00D875E5"/>
    <w:rPr>
      <w:color w:val="808080"/>
    </w:rPr>
  </w:style>
  <w:style w:type="paragraph" w:customStyle="1" w:styleId="SubsectionDate">
    <w:name w:val="Subsection Date"/>
    <w:basedOn w:val="Section"/>
    <w:link w:val="SubsectionDateChar"/>
    <w:uiPriority w:val="4"/>
    <w:qFormat/>
    <w:rsid w:val="00D875E5"/>
    <w:rPr>
      <w:color w:val="727CA3" w:themeColor="accent1"/>
      <w:sz w:val="18"/>
    </w:rPr>
  </w:style>
  <w:style w:type="paragraph" w:customStyle="1" w:styleId="SubsectionText">
    <w:name w:val="Subsection Text"/>
    <w:basedOn w:val="Normal"/>
    <w:uiPriority w:val="5"/>
    <w:qFormat/>
    <w:rsid w:val="00D875E5"/>
    <w:pPr>
      <w:spacing w:after="320"/>
      <w:contextualSpacing/>
    </w:pPr>
  </w:style>
  <w:style w:type="character" w:customStyle="1" w:styleId="SubsectionDateChar">
    <w:name w:val="Subsection Date Char"/>
    <w:basedOn w:val="SubsectionChar"/>
    <w:link w:val="SubsectionDate"/>
    <w:uiPriority w:val="4"/>
    <w:rsid w:val="00D875E5"/>
    <w:rPr>
      <w:rFonts w:asciiTheme="majorHAnsi" w:hAnsiTheme="majorHAnsi" w:cs="Times New Roman"/>
      <w:b/>
      <w:color w:val="727CA3" w:themeColor="accent1"/>
      <w:sz w:val="18"/>
      <w:szCs w:val="20"/>
      <w:lang w:eastAsia="ja-JP"/>
    </w:rPr>
  </w:style>
  <w:style w:type="paragraph" w:customStyle="1" w:styleId="FooterFirstPage">
    <w:name w:val="Footer First Page"/>
    <w:basedOn w:val="Footer"/>
    <w:uiPriority w:val="34"/>
    <w:rsid w:val="00D875E5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HeaderFirstPage">
    <w:name w:val="Header First Page"/>
    <w:basedOn w:val="Header"/>
    <w:qFormat/>
    <w:rsid w:val="00D875E5"/>
    <w:pPr>
      <w:pBdr>
        <w:bottom w:val="dashed" w:sz="4" w:space="18" w:color="7F7F7F"/>
      </w:pBdr>
      <w:spacing w:line="396" w:lineRule="auto"/>
    </w:pPr>
    <w:rPr>
      <w:color w:val="7F7F7F" w:themeColor="text1" w:themeTint="80"/>
    </w:rPr>
  </w:style>
  <w:style w:type="paragraph" w:customStyle="1" w:styleId="AddressText">
    <w:name w:val="Address Text"/>
    <w:basedOn w:val="NoSpacing"/>
    <w:uiPriority w:val="2"/>
    <w:qFormat/>
    <w:rsid w:val="00D875E5"/>
    <w:pPr>
      <w:spacing w:before="200" w:line="276" w:lineRule="auto"/>
      <w:contextualSpacing/>
      <w:jc w:val="right"/>
    </w:pPr>
    <w:rPr>
      <w:rFonts w:asciiTheme="majorHAnsi" w:hAnsiTheme="majorHAnsi"/>
      <w:color w:val="9FB8CD" w:themeColor="accent2"/>
      <w:sz w:val="18"/>
      <w:lang w:bidi="he-IL"/>
    </w:rPr>
  </w:style>
  <w:style w:type="paragraph" w:customStyle="1" w:styleId="HeaderLeft">
    <w:name w:val="Header Left"/>
    <w:basedOn w:val="Header"/>
    <w:uiPriority w:val="35"/>
    <w:semiHidden/>
    <w:unhideWhenUsed/>
    <w:qFormat/>
    <w:rsid w:val="00D875E5"/>
    <w:pPr>
      <w:pBdr>
        <w:bottom w:val="dashed" w:sz="4" w:space="18" w:color="7F7F7F" w:themeColor="text1" w:themeTint="80"/>
      </w:pBdr>
      <w:spacing w:line="396" w:lineRule="auto"/>
      <w:contextualSpacing/>
    </w:pPr>
    <w:rPr>
      <w:color w:val="7F7F7F" w:themeColor="text1" w:themeTint="80"/>
    </w:rPr>
  </w:style>
  <w:style w:type="paragraph" w:customStyle="1" w:styleId="FooterLeft">
    <w:name w:val="Footer Left"/>
    <w:basedOn w:val="Normal"/>
    <w:next w:val="Subsection"/>
    <w:uiPriority w:val="35"/>
    <w:semiHidden/>
    <w:unhideWhenUsed/>
    <w:qFormat/>
    <w:rsid w:val="00D875E5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HeaderRight">
    <w:name w:val="Header Right"/>
    <w:basedOn w:val="Header"/>
    <w:uiPriority w:val="35"/>
    <w:semiHidden/>
    <w:unhideWhenUsed/>
    <w:qFormat/>
    <w:rsid w:val="00D875E5"/>
    <w:pPr>
      <w:pBdr>
        <w:bottom w:val="dashed" w:sz="4" w:space="18" w:color="7F7F7F"/>
      </w:pBdr>
      <w:spacing w:line="396" w:lineRule="auto"/>
      <w:contextualSpacing/>
      <w:jc w:val="right"/>
    </w:pPr>
    <w:rPr>
      <w:color w:val="7F7F7F" w:themeColor="text1" w:themeTint="80"/>
    </w:rPr>
  </w:style>
  <w:style w:type="paragraph" w:customStyle="1" w:styleId="FooterRight">
    <w:name w:val="Footer Right"/>
    <w:basedOn w:val="Footer"/>
    <w:uiPriority w:val="35"/>
    <w:semiHidden/>
    <w:unhideWhenUsed/>
    <w:qFormat/>
    <w:rsid w:val="00D875E5"/>
    <w:pPr>
      <w:pBdr>
        <w:top w:val="dashed" w:sz="4" w:space="18" w:color="7F7F7F"/>
      </w:pBdr>
      <w:jc w:val="right"/>
    </w:pPr>
    <w:rPr>
      <w:color w:val="7F7F7F" w:themeColor="text1" w:themeTint="80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43248D"/>
    <w:pPr>
      <w:numPr>
        <w:numId w:val="31"/>
      </w:numPr>
      <w:spacing w:after="60" w:line="220" w:lineRule="atLeast"/>
      <w:jc w:val="both"/>
    </w:pPr>
    <w:rPr>
      <w:rFonts w:eastAsia="Times New Roman"/>
      <w:color w:val="auto"/>
      <w:spacing w:val="-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36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Times New Roman"/>
      <w:color w:val="000000" w:themeColor="text1"/>
      <w:sz w:val="20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nhideWhenUsed/>
    <w:qFormat/>
    <w:pPr>
      <w:pBdr>
        <w:top w:val="single" w:sz="6" w:space="1" w:color="9FB8CD" w:themeColor="accent2"/>
        <w:left w:val="single" w:sz="6" w:space="1" w:color="9FB8CD" w:themeColor="accent2"/>
        <w:bottom w:val="single" w:sz="6" w:space="1" w:color="9FB8CD" w:themeColor="accent2"/>
        <w:right w:val="single" w:sz="6" w:space="1" w:color="9FB8CD" w:themeColor="accent2"/>
      </w:pBdr>
      <w:shd w:val="clear" w:color="auto" w:fill="9FB8CD" w:themeFill="accent2"/>
      <w:spacing w:before="300" w:after="40"/>
      <w:outlineLvl w:val="0"/>
    </w:pPr>
    <w:rPr>
      <w:rFonts w:asciiTheme="majorHAnsi" w:hAnsiTheme="majorHAnsi"/>
      <w:color w:val="FFFFFF" w:themeColor="background1"/>
      <w:spacing w:val="5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pPr>
      <w:pBdr>
        <w:top w:val="single" w:sz="6" w:space="1" w:color="9FB8CD" w:themeColor="accent2"/>
        <w:left w:val="single" w:sz="48" w:space="1" w:color="9FB8CD" w:themeColor="accent2"/>
        <w:bottom w:val="single" w:sz="6" w:space="1" w:color="9FB8CD" w:themeColor="accent2"/>
        <w:right w:val="single" w:sz="6" w:space="1" w:color="9FB8CD" w:themeColor="accent2"/>
      </w:pBdr>
      <w:spacing w:before="240" w:after="80"/>
      <w:ind w:left="144"/>
      <w:outlineLvl w:val="1"/>
    </w:pPr>
    <w:rPr>
      <w:rFonts w:asciiTheme="majorHAnsi" w:hAnsiTheme="majorHAnsi"/>
      <w:color w:val="628BAD" w:themeColor="accent2" w:themeShade="BF"/>
      <w:spacing w:val="5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pBdr>
        <w:top w:val="single" w:sz="6" w:space="1" w:color="A6A6A6" w:themeColor="background1" w:themeShade="A6"/>
        <w:left w:val="single" w:sz="48" w:space="1" w:color="A6A6A6" w:themeColor="background1" w:themeShade="A6"/>
        <w:bottom w:val="single" w:sz="6" w:space="1" w:color="A6A6A6" w:themeColor="background1" w:themeShade="A6"/>
        <w:right w:val="single" w:sz="6" w:space="1" w:color="A6A6A6" w:themeColor="background1" w:themeShade="A6"/>
      </w:pBdr>
      <w:spacing w:before="200" w:after="80"/>
      <w:ind w:left="144"/>
      <w:outlineLvl w:val="2"/>
    </w:pPr>
    <w:rPr>
      <w:rFonts w:asciiTheme="majorHAnsi" w:hAnsiTheme="majorHAnsi"/>
      <w:color w:val="595959" w:themeColor="text1" w:themeTint="A6"/>
      <w:spacing w:val="5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pBdr>
        <w:bottom w:val="single" w:sz="6" w:space="1" w:color="A6A6A6" w:themeColor="background1" w:themeShade="A6"/>
      </w:pBdr>
      <w:spacing w:before="200" w:after="80"/>
      <w:outlineLvl w:val="3"/>
    </w:pPr>
    <w:rPr>
      <w:rFonts w:asciiTheme="majorHAnsi" w:hAnsiTheme="majorHAnsi"/>
      <w:color w:val="595959" w:themeColor="text1" w:themeTint="A6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pBdr>
        <w:bottom w:val="dashed" w:sz="4" w:space="1" w:color="A6A6A6" w:themeColor="background1" w:themeShade="A6"/>
      </w:pBdr>
      <w:spacing w:before="200" w:after="80"/>
      <w:outlineLvl w:val="4"/>
    </w:pPr>
    <w:rPr>
      <w:rFonts w:asciiTheme="majorHAnsi" w:hAnsiTheme="majorHAnsi"/>
      <w:color w:val="404040" w:themeColor="text1" w:themeTint="BF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00" w:after="80"/>
      <w:outlineLvl w:val="5"/>
    </w:pPr>
    <w:rPr>
      <w:rFonts w:asciiTheme="majorHAnsi" w:hAnsiTheme="majorHAnsi"/>
      <w:b/>
      <w:color w:val="7F7F7F" w:themeColor="background1" w:themeShade="7F"/>
      <w:sz w:val="1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00" w:after="80"/>
      <w:outlineLvl w:val="6"/>
    </w:pPr>
    <w:rPr>
      <w:rFonts w:asciiTheme="majorHAnsi" w:hAnsiTheme="majorHAnsi"/>
      <w:b/>
      <w:i/>
      <w:color w:val="808080" w:themeColor="background1" w:themeShade="80"/>
      <w:sz w:val="18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00" w:after="80"/>
      <w:outlineLvl w:val="7"/>
    </w:pPr>
    <w:rPr>
      <w:rFonts w:asciiTheme="majorHAnsi" w:hAnsiTheme="majorHAnsi"/>
      <w:color w:val="9FB8CD" w:themeColor="accent2"/>
      <w:sz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00" w:after="80"/>
      <w:outlineLvl w:val="8"/>
    </w:pPr>
    <w:rPr>
      <w:rFonts w:asciiTheme="majorHAnsi" w:hAnsiTheme="majorHAnsi"/>
      <w:i/>
      <w:color w:val="9FB8CD" w:themeColor="accent2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basedOn w:val="Normal"/>
    <w:link w:val="NoSpacingChar"/>
    <w:uiPriority w:val="99"/>
    <w:qFormat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color w:val="000000" w:themeColor="text1"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color w:val="000000" w:themeColor="text1"/>
      <w:sz w:val="20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 w:themeColor="text1"/>
      <w:sz w:val="16"/>
      <w:szCs w:val="16"/>
      <w:lang w:eastAsia="ja-JP"/>
    </w:rPr>
  </w:style>
  <w:style w:type="paragraph" w:styleId="ListBullet">
    <w:name w:val="List Bullet"/>
    <w:basedOn w:val="Normal"/>
    <w:uiPriority w:val="36"/>
    <w:unhideWhenUsed/>
    <w:qFormat/>
    <w:pPr>
      <w:numPr>
        <w:numId w:val="26"/>
      </w:numPr>
      <w:spacing w:after="120"/>
      <w:contextualSpacing/>
    </w:pPr>
  </w:style>
  <w:style w:type="paragraph" w:customStyle="1" w:styleId="Section">
    <w:name w:val="Section"/>
    <w:basedOn w:val="Normal"/>
    <w:next w:val="Normal"/>
    <w:link w:val="SectionChar"/>
    <w:uiPriority w:val="1"/>
    <w:qFormat/>
    <w:pPr>
      <w:spacing w:after="120" w:line="240" w:lineRule="auto"/>
      <w:contextualSpacing/>
    </w:pPr>
    <w:rPr>
      <w:rFonts w:asciiTheme="majorHAnsi" w:hAnsiTheme="majorHAnsi"/>
      <w:b/>
      <w:color w:val="9FB8CD" w:themeColor="accent2"/>
      <w:sz w:val="24"/>
    </w:rPr>
  </w:style>
  <w:style w:type="paragraph" w:customStyle="1" w:styleId="Subsection">
    <w:name w:val="Subsection"/>
    <w:basedOn w:val="Normal"/>
    <w:link w:val="SubsectionChar"/>
    <w:uiPriority w:val="3"/>
    <w:qFormat/>
    <w:pPr>
      <w:spacing w:before="40" w:after="80" w:line="240" w:lineRule="auto"/>
    </w:pPr>
    <w:rPr>
      <w:rFonts w:asciiTheme="majorHAnsi" w:hAnsiTheme="majorHAnsi"/>
      <w:b/>
      <w:color w:val="727CA3" w:themeColor="accent1"/>
      <w:sz w:val="18"/>
    </w:rPr>
  </w:style>
  <w:style w:type="paragraph" w:styleId="Quote">
    <w:name w:val="Quote"/>
    <w:basedOn w:val="Normal"/>
    <w:link w:val="QuoteChar"/>
    <w:uiPriority w:val="29"/>
    <w:qFormat/>
    <w:rPr>
      <w:i/>
      <w:color w:val="7F7F7F" w:themeColor="background1" w:themeShade="7F"/>
    </w:rPr>
  </w:style>
  <w:style w:type="character" w:customStyle="1" w:styleId="QuoteChar">
    <w:name w:val="Quote Char"/>
    <w:basedOn w:val="DefaultParagraphFont"/>
    <w:link w:val="Quote"/>
    <w:uiPriority w:val="29"/>
    <w:rPr>
      <w:rFonts w:cs="Times New Roman"/>
      <w:i/>
      <w:color w:val="7F7F7F" w:themeColor="background1" w:themeShade="7F"/>
      <w:sz w:val="20"/>
      <w:szCs w:val="20"/>
      <w:lang w:eastAsia="ja-JP"/>
    </w:rPr>
  </w:style>
  <w:style w:type="character" w:customStyle="1" w:styleId="Heading2Char">
    <w:name w:val="Heading 2 Char"/>
    <w:basedOn w:val="DefaultParagraphFont"/>
    <w:link w:val="Heading2"/>
    <w:rPr>
      <w:rFonts w:asciiTheme="majorHAnsi" w:hAnsiTheme="majorHAnsi" w:cs="Times New Roman"/>
      <w:color w:val="628BAD" w:themeColor="accent2" w:themeShade="BF"/>
      <w:spacing w:val="5"/>
      <w:sz w:val="20"/>
      <w:szCs w:val="28"/>
      <w:lang w:eastAsia="ja-JP"/>
    </w:rPr>
  </w:style>
  <w:style w:type="paragraph" w:customStyle="1" w:styleId="PersonalName">
    <w:name w:val="Personal Name"/>
    <w:basedOn w:val="NoSpacing"/>
    <w:link w:val="PersonalNameChar"/>
    <w:uiPriority w:val="1"/>
    <w:qFormat/>
    <w:pPr>
      <w:jc w:val="right"/>
    </w:pPr>
    <w:rPr>
      <w:rFonts w:asciiTheme="majorHAnsi" w:hAnsiTheme="majorHAnsi"/>
      <w:noProof/>
      <w:color w:val="525A7D" w:themeColor="accent1" w:themeShade="BF"/>
      <w:sz w:val="40"/>
      <w:szCs w:val="40"/>
    </w:rPr>
  </w:style>
  <w:style w:type="paragraph" w:styleId="ListBullet2">
    <w:name w:val="List Bullet 2"/>
    <w:basedOn w:val="Normal"/>
    <w:uiPriority w:val="36"/>
    <w:semiHidden/>
    <w:unhideWhenUsed/>
    <w:qFormat/>
    <w:pPr>
      <w:numPr>
        <w:numId w:val="27"/>
      </w:numPr>
      <w:spacing w:after="120"/>
      <w:contextualSpacing/>
    </w:pPr>
  </w:style>
  <w:style w:type="character" w:styleId="Hyperlink">
    <w:name w:val="Hyperlink"/>
    <w:basedOn w:val="DefaultParagraphFont"/>
    <w:uiPriority w:val="99"/>
    <w:semiHidden/>
    <w:unhideWhenUsed/>
    <w:rPr>
      <w:color w:val="B292CA" w:themeColor="hyperlink"/>
      <w:u w:val="single"/>
    </w:rPr>
  </w:style>
  <w:style w:type="character" w:styleId="BookTitle">
    <w:name w:val="Book Title"/>
    <w:basedOn w:val="DefaultParagraphFont"/>
    <w:uiPriority w:val="33"/>
    <w:qFormat/>
    <w:rPr>
      <w:rFonts w:asciiTheme="majorHAnsi" w:hAnsiTheme="majorHAnsi" w:cs="Times New Roman"/>
      <w:i/>
      <w:color w:val="8E736A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pPr>
      <w:spacing w:after="0" w:line="240" w:lineRule="auto"/>
    </w:pPr>
    <w:rPr>
      <w:rFonts w:asciiTheme="majorHAnsi" w:hAnsiTheme="majorHAnsi"/>
      <w:bCs/>
      <w:color w:val="9FB8CD" w:themeColor="accent2"/>
      <w:sz w:val="16"/>
      <w:szCs w:val="18"/>
    </w:rPr>
  </w:style>
  <w:style w:type="character" w:styleId="Emphasis">
    <w:name w:val="Emphasis"/>
    <w:uiPriority w:val="20"/>
    <w:qFormat/>
    <w:rPr>
      <w:b/>
      <w:i/>
      <w:spacing w:val="0"/>
    </w:rPr>
  </w:style>
  <w:style w:type="character" w:customStyle="1" w:styleId="NoSpacingChar">
    <w:name w:val="No Spacing Char"/>
    <w:basedOn w:val="DefaultParagraphFont"/>
    <w:link w:val="NoSpacing"/>
    <w:uiPriority w:val="99"/>
    <w:rPr>
      <w:rFonts w:cs="Times New Roman"/>
      <w:color w:val="000000" w:themeColor="text1"/>
      <w:sz w:val="20"/>
      <w:szCs w:val="20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 w:cs="Times New Roman"/>
      <w:color w:val="FFFFFF" w:themeColor="background1"/>
      <w:spacing w:val="5"/>
      <w:sz w:val="20"/>
      <w:szCs w:val="32"/>
      <w:shd w:val="clear" w:color="auto" w:fill="9FB8CD" w:themeFill="accent2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 w:cs="Times New Roman"/>
      <w:color w:val="595959" w:themeColor="text1" w:themeTint="A6"/>
      <w:spacing w:val="5"/>
      <w:sz w:val="20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 w:cs="Times New Roman"/>
      <w:color w:val="595959" w:themeColor="text1" w:themeTint="A6"/>
      <w:sz w:val="20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hAnsiTheme="majorHAnsi" w:cs="Times New Roman"/>
      <w:color w:val="404040" w:themeColor="text1" w:themeTint="BF"/>
      <w:sz w:val="20"/>
      <w:szCs w:val="26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hAnsiTheme="majorHAnsi" w:cs="Times New Roman"/>
      <w:b/>
      <w:color w:val="7F7F7F" w:themeColor="background1" w:themeShade="7F"/>
      <w:sz w:val="18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hAnsiTheme="majorHAnsi" w:cs="Times New Roman"/>
      <w:b/>
      <w:i/>
      <w:color w:val="808080" w:themeColor="background1" w:themeShade="80"/>
      <w:sz w:val="18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hAnsiTheme="majorHAnsi" w:cs="Times New Roman"/>
      <w:color w:val="9FB8CD" w:themeColor="accent2"/>
      <w:sz w:val="18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hAnsiTheme="majorHAnsi" w:cs="Times New Roman"/>
      <w:i/>
      <w:color w:val="9FB8CD" w:themeColor="accent2"/>
      <w:sz w:val="18"/>
      <w:szCs w:val="20"/>
      <w:lang w:eastAsia="ja-JP"/>
    </w:rPr>
  </w:style>
  <w:style w:type="character" w:styleId="IntenseEmphasis">
    <w:name w:val="Intense Emphasis"/>
    <w:basedOn w:val="DefaultParagraphFont"/>
    <w:uiPriority w:val="21"/>
    <w:qFormat/>
    <w:rPr>
      <w:rFonts w:cs="Times New Roman"/>
      <w:b/>
      <w:i/>
      <w:color w:val="BAC737" w:themeColor="accent3" w:themeShade="BF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pPr>
      <w:pBdr>
        <w:top w:val="single" w:sz="6" w:space="10" w:color="628BAD" w:themeColor="accent2" w:themeShade="BF"/>
        <w:left w:val="single" w:sz="6" w:space="10" w:color="628BAD" w:themeColor="accent2" w:themeShade="BF"/>
        <w:bottom w:val="single" w:sz="6" w:space="10" w:color="628BAD" w:themeColor="accent2" w:themeShade="BF"/>
        <w:right w:val="single" w:sz="6" w:space="10" w:color="628BAD" w:themeColor="accent2" w:themeShade="BF"/>
      </w:pBdr>
      <w:shd w:val="clear" w:color="auto" w:fill="9FB8CD" w:themeFill="accent2"/>
      <w:ind w:left="720" w:right="720"/>
      <w:jc w:val="center"/>
    </w:pPr>
    <w:rPr>
      <w:rFonts w:asciiTheme="majorHAnsi" w:hAnsiTheme="majorHAnsi"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hAnsiTheme="majorHAnsi" w:cs="Times New Roman"/>
      <w:i/>
      <w:color w:val="FFFFFF" w:themeColor="background1"/>
      <w:sz w:val="20"/>
      <w:szCs w:val="20"/>
      <w:shd w:val="clear" w:color="auto" w:fill="9FB8CD" w:themeFill="accent2"/>
      <w:lang w:eastAsia="ja-JP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olor w:val="525A7D" w:themeColor="accent1" w:themeShade="BF"/>
      <w:sz w:val="20"/>
      <w:szCs w:val="20"/>
      <w:u w:val="single"/>
    </w:rPr>
  </w:style>
  <w:style w:type="paragraph" w:styleId="ListBullet3">
    <w:name w:val="List Bullet 3"/>
    <w:basedOn w:val="Normal"/>
    <w:uiPriority w:val="36"/>
    <w:semiHidden/>
    <w:unhideWhenUsed/>
    <w:qFormat/>
    <w:pPr>
      <w:numPr>
        <w:numId w:val="28"/>
      </w:numPr>
      <w:spacing w:after="120"/>
      <w:contextualSpacing/>
    </w:pPr>
  </w:style>
  <w:style w:type="paragraph" w:styleId="ListBullet4">
    <w:name w:val="List Bullet 4"/>
    <w:basedOn w:val="Normal"/>
    <w:uiPriority w:val="36"/>
    <w:semiHidden/>
    <w:unhideWhenUsed/>
    <w:qFormat/>
    <w:pPr>
      <w:numPr>
        <w:numId w:val="29"/>
      </w:numPr>
      <w:spacing w:after="120"/>
      <w:contextualSpacing/>
    </w:pPr>
  </w:style>
  <w:style w:type="paragraph" w:styleId="ListBullet5">
    <w:name w:val="List Bullet 5"/>
    <w:basedOn w:val="Normal"/>
    <w:uiPriority w:val="36"/>
    <w:semiHidden/>
    <w:unhideWhenUsed/>
    <w:qFormat/>
    <w:pPr>
      <w:numPr>
        <w:numId w:val="30"/>
      </w:numPr>
      <w:spacing w:after="120"/>
      <w:contextualSpacing/>
    </w:pPr>
  </w:style>
  <w:style w:type="character" w:styleId="Strong">
    <w:name w:val="Strong"/>
    <w:uiPriority w:val="22"/>
    <w:qFormat/>
    <w:rPr>
      <w:rFonts w:asciiTheme="minorHAnsi" w:hAnsiTheme="minorHAnsi"/>
      <w:b/>
      <w:color w:val="9FB8CD" w:themeColor="accent2"/>
    </w:rPr>
  </w:style>
  <w:style w:type="character" w:styleId="SubtleEmphasis">
    <w:name w:val="Subtle Emphasis"/>
    <w:basedOn w:val="DefaultParagraphFont"/>
    <w:uiPriority w:val="19"/>
    <w:qFormat/>
    <w:rPr>
      <w:rFonts w:cs="Times New Roman"/>
      <w:i/>
      <w:color w:val="737373" w:themeColor="text1" w:themeTint="8C"/>
      <w:kern w:val="16"/>
      <w:sz w:val="20"/>
      <w:szCs w:val="24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color w:val="737373" w:themeColor="text1" w:themeTint="8C"/>
      <w:sz w:val="20"/>
      <w:szCs w:val="20"/>
      <w:u w:val="single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</w:pPr>
    <w:rPr>
      <w:smallCaps/>
      <w:noProof/>
      <w:color w:val="9FB8C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SendersAddress">
    <w:name w:val="Sender's Address"/>
    <w:basedOn w:val="NoSpacing"/>
    <w:link w:val="SendersAddressChar"/>
    <w:uiPriority w:val="1"/>
    <w:semiHidden/>
    <w:unhideWhenUsed/>
    <w:qFormat/>
    <w:pPr>
      <w:spacing w:before="200" w:line="276" w:lineRule="auto"/>
      <w:contextualSpacing/>
      <w:jc w:val="right"/>
    </w:pPr>
    <w:rPr>
      <w:rFonts w:asciiTheme="majorHAnsi" w:hAnsiTheme="majorHAnsi"/>
      <w:color w:val="9FB8CD" w:themeColor="accent2"/>
      <w:sz w:val="18"/>
      <w:szCs w:val="18"/>
    </w:rPr>
  </w:style>
  <w:style w:type="paragraph" w:styleId="Subtitle">
    <w:name w:val="Subtitle"/>
    <w:basedOn w:val="Normal"/>
    <w:link w:val="SubtitleChar"/>
    <w:uiPriority w:val="11"/>
    <w:semiHidden/>
    <w:unhideWhenUsed/>
    <w:qFormat/>
    <w:pPr>
      <w:spacing w:after="720" w:line="240" w:lineRule="auto"/>
    </w:pPr>
    <w:rPr>
      <w:rFonts w:asciiTheme="majorHAnsi" w:hAnsiTheme="majorHAnsi" w:cstheme="minorHAnsi"/>
      <w:color w:val="9FB8CD" w:themeColor="accent2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asciiTheme="majorHAnsi" w:hAnsiTheme="majorHAnsi"/>
      <w:color w:val="9FB8CD" w:themeColor="accent2"/>
      <w:sz w:val="24"/>
      <w:szCs w:val="24"/>
      <w:lang w:eastAsia="ja-JP"/>
    </w:rPr>
  </w:style>
  <w:style w:type="paragraph" w:styleId="Title">
    <w:name w:val="Title"/>
    <w:basedOn w:val="Normal"/>
    <w:link w:val="TitleChar"/>
    <w:uiPriority w:val="10"/>
    <w:semiHidden/>
    <w:unhideWhenUsed/>
    <w:qFormat/>
    <w:pPr>
      <w:spacing w:line="240" w:lineRule="auto"/>
    </w:pPr>
    <w:rPr>
      <w:rFonts w:asciiTheme="majorHAnsi" w:hAnsiTheme="majorHAnsi"/>
      <w:color w:val="9FB8CD" w:themeColor="accent2"/>
      <w:sz w:val="52"/>
      <w:szCs w:val="48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hAnsiTheme="majorHAnsi" w:cs="Times New Roman"/>
      <w:color w:val="9FB8CD" w:themeColor="accent2"/>
      <w:sz w:val="52"/>
      <w:szCs w:val="48"/>
      <w:lang w:eastAsia="ja-JP"/>
    </w:rPr>
  </w:style>
  <w:style w:type="character" w:customStyle="1" w:styleId="PersonalNameChar">
    <w:name w:val="Personal Name Char"/>
    <w:basedOn w:val="NoSpacingChar"/>
    <w:link w:val="PersonalName"/>
    <w:uiPriority w:val="1"/>
    <w:rPr>
      <w:rFonts w:asciiTheme="majorHAnsi" w:hAnsiTheme="majorHAnsi" w:cs="Times New Roman"/>
      <w:noProof/>
      <w:color w:val="525A7D" w:themeColor="accent1" w:themeShade="BF"/>
      <w:sz w:val="40"/>
      <w:szCs w:val="40"/>
      <w:lang w:eastAsia="ja-JP"/>
    </w:rPr>
  </w:style>
  <w:style w:type="character" w:customStyle="1" w:styleId="SectionChar">
    <w:name w:val="Section Char"/>
    <w:basedOn w:val="DefaultParagraphFont"/>
    <w:link w:val="Section"/>
    <w:uiPriority w:val="1"/>
    <w:rPr>
      <w:rFonts w:asciiTheme="majorHAnsi" w:hAnsiTheme="majorHAnsi" w:cs="Times New Roman"/>
      <w:b/>
      <w:color w:val="9FB8CD" w:themeColor="accent2"/>
      <w:sz w:val="24"/>
      <w:szCs w:val="20"/>
      <w:lang w:eastAsia="ja-JP"/>
    </w:rPr>
  </w:style>
  <w:style w:type="character" w:customStyle="1" w:styleId="SubsectionChar">
    <w:name w:val="Subsection Char"/>
    <w:basedOn w:val="DefaultParagraphFont"/>
    <w:link w:val="Subsection"/>
    <w:uiPriority w:val="3"/>
    <w:rPr>
      <w:rFonts w:asciiTheme="majorHAnsi" w:hAnsiTheme="majorHAnsi" w:cs="Times New Roman"/>
      <w:b/>
      <w:color w:val="727CA3" w:themeColor="accent1"/>
      <w:sz w:val="18"/>
      <w:szCs w:val="20"/>
      <w:lang w:eastAsia="ja-JP"/>
    </w:rPr>
  </w:style>
  <w:style w:type="character" w:customStyle="1" w:styleId="SendersAddressChar">
    <w:name w:val="Sender's Address Char"/>
    <w:basedOn w:val="NoSpacingChar"/>
    <w:link w:val="SendersAddress"/>
    <w:uiPriority w:val="1"/>
    <w:rPr>
      <w:rFonts w:asciiTheme="majorHAnsi" w:hAnsiTheme="majorHAnsi" w:cs="Times New Roman"/>
      <w:color w:val="9FB8CD" w:themeColor="accent2"/>
      <w:sz w:val="18"/>
      <w:szCs w:val="18"/>
      <w:lang w:eastAsia="ja-JP"/>
    </w:rPr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paragraph" w:customStyle="1" w:styleId="SubsectionDate">
    <w:name w:val="Subsection Date"/>
    <w:basedOn w:val="Section"/>
    <w:link w:val="SubsectionDateChar"/>
    <w:uiPriority w:val="4"/>
    <w:qFormat/>
    <w:rPr>
      <w:color w:val="727CA3" w:themeColor="accent1"/>
      <w:sz w:val="18"/>
    </w:rPr>
  </w:style>
  <w:style w:type="paragraph" w:customStyle="1" w:styleId="SubsectionText">
    <w:name w:val="Subsection Text"/>
    <w:basedOn w:val="Normal"/>
    <w:uiPriority w:val="5"/>
    <w:qFormat/>
    <w:pPr>
      <w:spacing w:after="320"/>
      <w:contextualSpacing/>
    </w:pPr>
  </w:style>
  <w:style w:type="character" w:customStyle="1" w:styleId="SubsectionDateChar">
    <w:name w:val="Subsection Date Char"/>
    <w:basedOn w:val="SubsectionChar"/>
    <w:link w:val="SubsectionDate"/>
    <w:uiPriority w:val="4"/>
    <w:rPr>
      <w:rFonts w:asciiTheme="majorHAnsi" w:hAnsiTheme="majorHAnsi" w:cs="Times New Roman"/>
      <w:b/>
      <w:color w:val="727CA3" w:themeColor="accent1"/>
      <w:sz w:val="18"/>
      <w:szCs w:val="20"/>
      <w:lang w:eastAsia="ja-JP"/>
    </w:rPr>
  </w:style>
  <w:style w:type="paragraph" w:customStyle="1" w:styleId="FooterFirstPage">
    <w:name w:val="Footer First Page"/>
    <w:basedOn w:val="Footer"/>
    <w:uiPriority w:val="34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HeaderFirstPage">
    <w:name w:val="Header First Page"/>
    <w:basedOn w:val="Header"/>
    <w:qFormat/>
    <w:pPr>
      <w:pBdr>
        <w:bottom w:val="dashed" w:sz="4" w:space="18" w:color="7F7F7F"/>
      </w:pBdr>
      <w:spacing w:line="396" w:lineRule="auto"/>
    </w:pPr>
    <w:rPr>
      <w:color w:val="7F7F7F" w:themeColor="text1" w:themeTint="80"/>
    </w:rPr>
  </w:style>
  <w:style w:type="paragraph" w:customStyle="1" w:styleId="AddressText">
    <w:name w:val="Address Text"/>
    <w:basedOn w:val="NoSpacing"/>
    <w:uiPriority w:val="2"/>
    <w:qFormat/>
    <w:pPr>
      <w:spacing w:before="200" w:line="276" w:lineRule="auto"/>
      <w:contextualSpacing/>
      <w:jc w:val="right"/>
    </w:pPr>
    <w:rPr>
      <w:rFonts w:asciiTheme="majorHAnsi" w:hAnsiTheme="majorHAnsi"/>
      <w:color w:val="9FB8CD" w:themeColor="accent2"/>
      <w:sz w:val="18"/>
      <w:lang w:bidi="he-IL"/>
    </w:rPr>
  </w:style>
  <w:style w:type="paragraph" w:customStyle="1" w:styleId="HeaderLeft">
    <w:name w:val="Header Left"/>
    <w:basedOn w:val="Header"/>
    <w:uiPriority w:val="35"/>
    <w:semiHidden/>
    <w:unhideWhenUsed/>
    <w:qFormat/>
    <w:pPr>
      <w:pBdr>
        <w:bottom w:val="dashed" w:sz="4" w:space="18" w:color="7F7F7F" w:themeColor="text1" w:themeTint="80"/>
      </w:pBdr>
      <w:spacing w:line="396" w:lineRule="auto"/>
      <w:contextualSpacing/>
    </w:pPr>
    <w:rPr>
      <w:color w:val="7F7F7F" w:themeColor="text1" w:themeTint="80"/>
    </w:rPr>
  </w:style>
  <w:style w:type="paragraph" w:customStyle="1" w:styleId="FooterLeft">
    <w:name w:val="Footer Left"/>
    <w:basedOn w:val="Normal"/>
    <w:next w:val="Subsection"/>
    <w:uiPriority w:val="35"/>
    <w:semiHidden/>
    <w:unhideWhenUsed/>
    <w:qFormat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HeaderRight">
    <w:name w:val="Header Right"/>
    <w:basedOn w:val="Header"/>
    <w:uiPriority w:val="35"/>
    <w:semiHidden/>
    <w:unhideWhenUsed/>
    <w:qFormat/>
    <w:pPr>
      <w:pBdr>
        <w:bottom w:val="dashed" w:sz="4" w:space="18" w:color="7F7F7F"/>
      </w:pBdr>
      <w:spacing w:line="396" w:lineRule="auto"/>
      <w:contextualSpacing/>
      <w:jc w:val="right"/>
    </w:pPr>
    <w:rPr>
      <w:color w:val="7F7F7F" w:themeColor="text1" w:themeTint="80"/>
    </w:rPr>
  </w:style>
  <w:style w:type="paragraph" w:customStyle="1" w:styleId="FooterRight">
    <w:name w:val="Footer Right"/>
    <w:basedOn w:val="Footer"/>
    <w:uiPriority w:val="35"/>
    <w:semiHidden/>
    <w:unhideWhenUsed/>
    <w:qFormat/>
    <w:pPr>
      <w:pBdr>
        <w:top w:val="dashed" w:sz="4" w:space="18" w:color="7F7F7F"/>
      </w:pBdr>
      <w:jc w:val="right"/>
    </w:pPr>
    <w:rPr>
      <w:color w:val="7F7F7F" w:themeColor="text1" w:themeTint="80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43248D"/>
    <w:pPr>
      <w:numPr>
        <w:numId w:val="31"/>
      </w:numPr>
      <w:tabs>
        <w:tab w:val="clear" w:pos="360"/>
      </w:tabs>
      <w:spacing w:after="60" w:line="220" w:lineRule="atLeast"/>
      <w:jc w:val="both"/>
    </w:pPr>
    <w:rPr>
      <w:rFonts w:eastAsia="Times New Roman"/>
      <w:color w:val="auto"/>
      <w:spacing w:val="-5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1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mailto:azharaly1919@gmail.com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uttpa\AppData\Roaming\Microsoft\Templates\Origin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A62B51B81A94B0B8FE7A0C2D78A6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D17B2A-0A99-4F81-82BE-95FD6DBD22A2}"/>
      </w:docPartPr>
      <w:docPartBody>
        <w:p w:rsidR="005E471F" w:rsidRDefault="00C878EF" w:rsidP="00C878EF">
          <w:pPr>
            <w:pStyle w:val="7A62B51B81A94B0B8FE7A0C2D78A6151"/>
          </w:pPr>
          <w:r>
            <w:t>[Type your name]</w:t>
          </w:r>
        </w:p>
      </w:docPartBody>
    </w:docPart>
    <w:docPart>
      <w:docPartPr>
        <w:name w:val="1BD1910D19224842960C4A32F0778E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A4A500-2E27-46B1-B839-938D6B6BC58A}"/>
      </w:docPartPr>
      <w:docPartBody>
        <w:p w:rsidR="005E471F" w:rsidRDefault="00C878EF" w:rsidP="00C878EF">
          <w:pPr>
            <w:pStyle w:val="1BD1910D19224842960C4A32F0778EE8"/>
          </w:pPr>
          <w:r>
            <w:t>[Job responsibility/Achievment]</w:t>
          </w:r>
        </w:p>
      </w:docPartBody>
    </w:docPart>
    <w:docPart>
      <w:docPartPr>
        <w:name w:val="CA4D0F2AC38C4F23BE34A12AEFB79A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F4C08B-22CC-4099-95B6-834EECD09E9C}"/>
      </w:docPartPr>
      <w:docPartBody>
        <w:p w:rsidR="005E471F" w:rsidRDefault="00C878EF" w:rsidP="00C878EF">
          <w:pPr>
            <w:pStyle w:val="CA4D0F2AC38C4F23BE34A12AEFB79A77"/>
          </w:pPr>
          <w:r>
            <w:t>[Job responsibility/Achievment]</w:t>
          </w:r>
        </w:p>
      </w:docPartBody>
    </w:docPart>
    <w:docPart>
      <w:docPartPr>
        <w:name w:val="79AC271CD2C34D1DA92ED19BC56F16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5BDD93-EA67-43AE-ACD8-1CD3D012A46F}"/>
      </w:docPartPr>
      <w:docPartBody>
        <w:p w:rsidR="00CB385D" w:rsidRDefault="001E7128" w:rsidP="001E7128">
          <w:pPr>
            <w:pStyle w:val="79AC271CD2C34D1DA92ED19BC56F16B5"/>
          </w:pPr>
          <w:r>
            <w:t>[Job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ill Sans MT">
    <w:altName w:val="Century Gothic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878EF"/>
    <w:rsid w:val="00015EA7"/>
    <w:rsid w:val="00065852"/>
    <w:rsid w:val="00114E71"/>
    <w:rsid w:val="001B7373"/>
    <w:rsid w:val="001E08AC"/>
    <w:rsid w:val="001E7128"/>
    <w:rsid w:val="00484E26"/>
    <w:rsid w:val="005B229A"/>
    <w:rsid w:val="005E471F"/>
    <w:rsid w:val="00787F82"/>
    <w:rsid w:val="00825D28"/>
    <w:rsid w:val="00870A1B"/>
    <w:rsid w:val="009E2CFC"/>
    <w:rsid w:val="00B13687"/>
    <w:rsid w:val="00BD3317"/>
    <w:rsid w:val="00C878EF"/>
    <w:rsid w:val="00CB385D"/>
    <w:rsid w:val="00D44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7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unhideWhenUsed/>
    <w:rsid w:val="005E471F"/>
    <w:rPr>
      <w:color w:val="808080"/>
    </w:rPr>
  </w:style>
  <w:style w:type="paragraph" w:customStyle="1" w:styleId="E9479A71EB4743F6B9DB253614B1616B">
    <w:name w:val="E9479A71EB4743F6B9DB253614B1616B"/>
    <w:rsid w:val="005E471F"/>
  </w:style>
  <w:style w:type="paragraph" w:customStyle="1" w:styleId="904DF20374154450A9D9D1B9E5DC5E40">
    <w:name w:val="904DF20374154450A9D9D1B9E5DC5E40"/>
    <w:rsid w:val="005E471F"/>
  </w:style>
  <w:style w:type="paragraph" w:customStyle="1" w:styleId="F40D8FA8C15542CEA5ADDFCD3DD47A0B">
    <w:name w:val="F40D8FA8C15542CEA5ADDFCD3DD47A0B"/>
    <w:rsid w:val="005E471F"/>
  </w:style>
  <w:style w:type="paragraph" w:customStyle="1" w:styleId="7B33BF41A7C74BA190D71F43EF7CF988">
    <w:name w:val="7B33BF41A7C74BA190D71F43EF7CF988"/>
    <w:rsid w:val="005E471F"/>
  </w:style>
  <w:style w:type="paragraph" w:customStyle="1" w:styleId="8FEC0EDA50DD4E7D9C2FDCE15621F8DF">
    <w:name w:val="8FEC0EDA50DD4E7D9C2FDCE15621F8DF"/>
    <w:rsid w:val="005E471F"/>
  </w:style>
  <w:style w:type="paragraph" w:customStyle="1" w:styleId="E6E829D706E54B29A189BC2A02A33A14">
    <w:name w:val="E6E829D706E54B29A189BC2A02A33A14"/>
    <w:rsid w:val="005E471F"/>
  </w:style>
  <w:style w:type="paragraph" w:customStyle="1" w:styleId="871CE71344A4408086047BF400BD43C5">
    <w:name w:val="871CE71344A4408086047BF400BD43C5"/>
    <w:rsid w:val="005E471F"/>
  </w:style>
  <w:style w:type="paragraph" w:customStyle="1" w:styleId="9CE7C29AD7E34BD198ABE95466001A23">
    <w:name w:val="9CE7C29AD7E34BD198ABE95466001A23"/>
    <w:rsid w:val="005E471F"/>
  </w:style>
  <w:style w:type="paragraph" w:customStyle="1" w:styleId="SubsectionDate">
    <w:name w:val="Subsection Date"/>
    <w:basedOn w:val="Normal"/>
    <w:link w:val="SubsectionDateChar"/>
    <w:uiPriority w:val="4"/>
    <w:qFormat/>
    <w:rsid w:val="005E471F"/>
    <w:pPr>
      <w:spacing w:after="120" w:line="240" w:lineRule="auto"/>
      <w:contextualSpacing/>
    </w:pPr>
    <w:rPr>
      <w:rFonts w:asciiTheme="majorHAnsi" w:eastAsiaTheme="minorHAnsi" w:hAnsiTheme="majorHAnsi" w:cs="Times New Roman"/>
      <w:color w:val="4F81BD" w:themeColor="accent1"/>
      <w:sz w:val="18"/>
      <w:szCs w:val="20"/>
      <w:lang w:val="en-US" w:eastAsia="ja-JP"/>
    </w:rPr>
  </w:style>
  <w:style w:type="character" w:customStyle="1" w:styleId="SubsectionDateChar">
    <w:name w:val="Subsection Date Char"/>
    <w:basedOn w:val="DefaultParagraphFont"/>
    <w:link w:val="SubsectionDate"/>
    <w:uiPriority w:val="4"/>
    <w:rsid w:val="005E471F"/>
    <w:rPr>
      <w:rFonts w:asciiTheme="majorHAnsi" w:eastAsiaTheme="minorHAnsi" w:hAnsiTheme="majorHAnsi" w:cs="Times New Roman"/>
      <w:color w:val="4F81BD" w:themeColor="accent1"/>
      <w:sz w:val="18"/>
      <w:szCs w:val="20"/>
      <w:lang w:val="en-US" w:eastAsia="ja-JP"/>
    </w:rPr>
  </w:style>
  <w:style w:type="paragraph" w:customStyle="1" w:styleId="93AA046AD0AF4AD6B329997DEF931B7B">
    <w:name w:val="93AA046AD0AF4AD6B329997DEF931B7B"/>
    <w:rsid w:val="005E471F"/>
  </w:style>
  <w:style w:type="paragraph" w:customStyle="1" w:styleId="CA76A4BE2D33433A920919F60321E4B7">
    <w:name w:val="CA76A4BE2D33433A920919F60321E4B7"/>
    <w:rsid w:val="005E471F"/>
  </w:style>
  <w:style w:type="paragraph" w:customStyle="1" w:styleId="E0F9FF8EBE534B50B2E42718C860B438">
    <w:name w:val="E0F9FF8EBE534B50B2E42718C860B438"/>
    <w:rsid w:val="005E471F"/>
  </w:style>
  <w:style w:type="paragraph" w:customStyle="1" w:styleId="0363DF99E5F34EEA8215C39E1038B33F">
    <w:name w:val="0363DF99E5F34EEA8215C39E1038B33F"/>
    <w:rsid w:val="005E471F"/>
  </w:style>
  <w:style w:type="paragraph" w:customStyle="1" w:styleId="FD4E6145041E414AAD8CA79C4A7959DA">
    <w:name w:val="FD4E6145041E414AAD8CA79C4A7959DA"/>
    <w:rsid w:val="005E471F"/>
  </w:style>
  <w:style w:type="paragraph" w:customStyle="1" w:styleId="B63A80F0A9A6485FB01B1CBE890307DC">
    <w:name w:val="B63A80F0A9A6485FB01B1CBE890307DC"/>
    <w:rsid w:val="005E471F"/>
  </w:style>
  <w:style w:type="paragraph" w:customStyle="1" w:styleId="301F7183B6E24C1B9415A2A73C6E3588">
    <w:name w:val="301F7183B6E24C1B9415A2A73C6E3588"/>
    <w:rsid w:val="005E471F"/>
  </w:style>
  <w:style w:type="paragraph" w:customStyle="1" w:styleId="F97B8A3F31D04172A9C1F78D1C216207">
    <w:name w:val="F97B8A3F31D04172A9C1F78D1C216207"/>
    <w:rsid w:val="005E471F"/>
  </w:style>
  <w:style w:type="paragraph" w:customStyle="1" w:styleId="F42ABB5EF2FB4165BBF49B44415A5247">
    <w:name w:val="F42ABB5EF2FB4165BBF49B44415A5247"/>
    <w:rsid w:val="005E471F"/>
  </w:style>
  <w:style w:type="paragraph" w:customStyle="1" w:styleId="7A62B51B81A94B0B8FE7A0C2D78A6151">
    <w:name w:val="7A62B51B81A94B0B8FE7A0C2D78A6151"/>
    <w:rsid w:val="00C878EF"/>
  </w:style>
  <w:style w:type="paragraph" w:customStyle="1" w:styleId="04056C6241F542FEAA0BA69BD626085C">
    <w:name w:val="04056C6241F542FEAA0BA69BD626085C"/>
    <w:rsid w:val="00C878EF"/>
  </w:style>
  <w:style w:type="paragraph" w:customStyle="1" w:styleId="0F5D41DB225D444F93C337A3C80AA435">
    <w:name w:val="0F5D41DB225D444F93C337A3C80AA435"/>
    <w:rsid w:val="00C878EF"/>
  </w:style>
  <w:style w:type="paragraph" w:customStyle="1" w:styleId="0DB86404832049079FCFB4223C71297E">
    <w:name w:val="0DB86404832049079FCFB4223C71297E"/>
    <w:rsid w:val="00C878EF"/>
  </w:style>
  <w:style w:type="paragraph" w:customStyle="1" w:styleId="78B23F73BFDF4F0E837C534142E7FB8B">
    <w:name w:val="78B23F73BFDF4F0E837C534142E7FB8B"/>
    <w:rsid w:val="00C878EF"/>
  </w:style>
  <w:style w:type="paragraph" w:customStyle="1" w:styleId="CDA9351830FE4C9E8F38B35AEC5E53F9">
    <w:name w:val="CDA9351830FE4C9E8F38B35AEC5E53F9"/>
    <w:rsid w:val="00C878EF"/>
  </w:style>
  <w:style w:type="paragraph" w:customStyle="1" w:styleId="5AFF34E90FB24CD29DF28532E19D2683">
    <w:name w:val="5AFF34E90FB24CD29DF28532E19D2683"/>
    <w:rsid w:val="00C878EF"/>
  </w:style>
  <w:style w:type="paragraph" w:customStyle="1" w:styleId="F20FB4622C2041BEAC1DBCC49D33083D">
    <w:name w:val="F20FB4622C2041BEAC1DBCC49D33083D"/>
    <w:rsid w:val="00C878EF"/>
  </w:style>
  <w:style w:type="paragraph" w:customStyle="1" w:styleId="CEDC2609F54D4447B2B861F482CB194D">
    <w:name w:val="CEDC2609F54D4447B2B861F482CB194D"/>
    <w:rsid w:val="00C878EF"/>
  </w:style>
  <w:style w:type="paragraph" w:customStyle="1" w:styleId="612526807209454EA935A2B6F8E9B7B7">
    <w:name w:val="612526807209454EA935A2B6F8E9B7B7"/>
    <w:rsid w:val="00C878EF"/>
  </w:style>
  <w:style w:type="paragraph" w:customStyle="1" w:styleId="B55F8780BEBF4E5989C25C13AA9232D1">
    <w:name w:val="B55F8780BEBF4E5989C25C13AA9232D1"/>
    <w:rsid w:val="00C878EF"/>
  </w:style>
  <w:style w:type="paragraph" w:customStyle="1" w:styleId="991F1EE5BF29422B9C1128AF5FC6BD3A">
    <w:name w:val="991F1EE5BF29422B9C1128AF5FC6BD3A"/>
    <w:rsid w:val="00C878EF"/>
  </w:style>
  <w:style w:type="paragraph" w:customStyle="1" w:styleId="1BD1910D19224842960C4A32F0778EE8">
    <w:name w:val="1BD1910D19224842960C4A32F0778EE8"/>
    <w:rsid w:val="00C878EF"/>
  </w:style>
  <w:style w:type="paragraph" w:customStyle="1" w:styleId="CA4D0F2AC38C4F23BE34A12AEFB79A77">
    <w:name w:val="CA4D0F2AC38C4F23BE34A12AEFB79A77"/>
    <w:rsid w:val="00C878EF"/>
  </w:style>
  <w:style w:type="paragraph" w:customStyle="1" w:styleId="E7280AAEBF784E2FAEAE6E6F250968D5">
    <w:name w:val="E7280AAEBF784E2FAEAE6E6F250968D5"/>
    <w:rsid w:val="00C878EF"/>
  </w:style>
  <w:style w:type="paragraph" w:customStyle="1" w:styleId="03876ECC3C8B49638B261B67EE2453FC">
    <w:name w:val="03876ECC3C8B49638B261B67EE2453FC"/>
    <w:rsid w:val="00C878EF"/>
  </w:style>
  <w:style w:type="paragraph" w:customStyle="1" w:styleId="A9599A19D2E643C49C3C422588BDB02D">
    <w:name w:val="A9599A19D2E643C49C3C422588BDB02D"/>
    <w:rsid w:val="00C878EF"/>
  </w:style>
  <w:style w:type="paragraph" w:customStyle="1" w:styleId="24B4A9E1B4BB456DB843CF42DDDEFA1E">
    <w:name w:val="24B4A9E1B4BB456DB843CF42DDDEFA1E"/>
    <w:rsid w:val="00C878EF"/>
  </w:style>
  <w:style w:type="paragraph" w:customStyle="1" w:styleId="34751BE02CDA449A8B163F560506F7DA">
    <w:name w:val="34751BE02CDA449A8B163F560506F7DA"/>
    <w:rsid w:val="00C878EF"/>
  </w:style>
  <w:style w:type="paragraph" w:customStyle="1" w:styleId="720E57D20E82437D8D9640C66C047487">
    <w:name w:val="720E57D20E82437D8D9640C66C047487"/>
    <w:rsid w:val="00C878EF"/>
  </w:style>
  <w:style w:type="paragraph" w:customStyle="1" w:styleId="4826E42CA79A4B0990F84049B9A58AD8">
    <w:name w:val="4826E42CA79A4B0990F84049B9A58AD8"/>
    <w:rsid w:val="00C878EF"/>
  </w:style>
  <w:style w:type="paragraph" w:customStyle="1" w:styleId="AF29E3E9469D4801AC27EC124EB919FB">
    <w:name w:val="AF29E3E9469D4801AC27EC124EB919FB"/>
    <w:rsid w:val="00C878EF"/>
  </w:style>
  <w:style w:type="paragraph" w:customStyle="1" w:styleId="6D2A3CF605F64A78BC4FC5385C448168">
    <w:name w:val="6D2A3CF605F64A78BC4FC5385C448168"/>
    <w:rsid w:val="00C878EF"/>
  </w:style>
  <w:style w:type="paragraph" w:customStyle="1" w:styleId="8AA22D570D754E4EAC96E7566F5B697A">
    <w:name w:val="8AA22D570D754E4EAC96E7566F5B697A"/>
    <w:rsid w:val="00C878EF"/>
  </w:style>
  <w:style w:type="paragraph" w:customStyle="1" w:styleId="96DE149B85634136AA58928D0DFCC6D9">
    <w:name w:val="96DE149B85634136AA58928D0DFCC6D9"/>
    <w:rsid w:val="00C878EF"/>
  </w:style>
  <w:style w:type="paragraph" w:customStyle="1" w:styleId="4E964414FF214DC89F5A04D136F3E22F">
    <w:name w:val="4E964414FF214DC89F5A04D136F3E22F"/>
    <w:rsid w:val="00C878EF"/>
  </w:style>
  <w:style w:type="paragraph" w:customStyle="1" w:styleId="DD602194691F4D28B03B7FE832505EC1">
    <w:name w:val="DD602194691F4D28B03B7FE832505EC1"/>
    <w:rsid w:val="00C878EF"/>
  </w:style>
  <w:style w:type="paragraph" w:customStyle="1" w:styleId="8AA5436C6FC54A0CAE0EBA7C635AD0F3">
    <w:name w:val="8AA5436C6FC54A0CAE0EBA7C635AD0F3"/>
    <w:rsid w:val="00C878EF"/>
  </w:style>
  <w:style w:type="paragraph" w:customStyle="1" w:styleId="F1564CC61BBF4B81A06194F8CD8843C7">
    <w:name w:val="F1564CC61BBF4B81A06194F8CD8843C7"/>
    <w:rsid w:val="00C878EF"/>
  </w:style>
  <w:style w:type="paragraph" w:customStyle="1" w:styleId="C3D7DEE2D68F4901920C438ABA4B98EC">
    <w:name w:val="C3D7DEE2D68F4901920C438ABA4B98EC"/>
    <w:rsid w:val="00C878EF"/>
  </w:style>
  <w:style w:type="paragraph" w:customStyle="1" w:styleId="A49CB1772FB04F0D96CFB55EEC1B6C5E">
    <w:name w:val="A49CB1772FB04F0D96CFB55EEC1B6C5E"/>
    <w:rsid w:val="00C878EF"/>
  </w:style>
  <w:style w:type="paragraph" w:customStyle="1" w:styleId="1898B89C94554C5EAAF57DF22A3016F4">
    <w:name w:val="1898B89C94554C5EAAF57DF22A3016F4"/>
    <w:rsid w:val="00C878EF"/>
  </w:style>
  <w:style w:type="paragraph" w:customStyle="1" w:styleId="643F8DE9439B42E7BE39889EA922EB7E">
    <w:name w:val="643F8DE9439B42E7BE39889EA922EB7E"/>
    <w:rsid w:val="00C878EF"/>
  </w:style>
  <w:style w:type="paragraph" w:customStyle="1" w:styleId="8A22EF747AFA4F63BD8AFD13B0142FA2">
    <w:name w:val="8A22EF747AFA4F63BD8AFD13B0142FA2"/>
    <w:rsid w:val="00C878EF"/>
  </w:style>
  <w:style w:type="paragraph" w:customStyle="1" w:styleId="405304A297B54B9692774582087A559D">
    <w:name w:val="405304A297B54B9692774582087A559D"/>
    <w:rsid w:val="00C878EF"/>
  </w:style>
  <w:style w:type="paragraph" w:customStyle="1" w:styleId="A1BB61DB80DD458B9DE3CB8D401E0E64">
    <w:name w:val="A1BB61DB80DD458B9DE3CB8D401E0E64"/>
    <w:rsid w:val="00C878EF"/>
  </w:style>
  <w:style w:type="paragraph" w:customStyle="1" w:styleId="A2C36E734A0B4CEB8A716FD1824EE92E">
    <w:name w:val="A2C36E734A0B4CEB8A716FD1824EE92E"/>
    <w:rsid w:val="00C878EF"/>
  </w:style>
  <w:style w:type="paragraph" w:customStyle="1" w:styleId="31FE5B43F02E4DBC84199C11F85D2AF3">
    <w:name w:val="31FE5B43F02E4DBC84199C11F85D2AF3"/>
    <w:rsid w:val="00C878EF"/>
  </w:style>
  <w:style w:type="paragraph" w:customStyle="1" w:styleId="7D6F98F43FBE4DEC929B50E9C9EE5417">
    <w:name w:val="7D6F98F43FBE4DEC929B50E9C9EE5417"/>
    <w:rsid w:val="00C878EF"/>
  </w:style>
  <w:style w:type="paragraph" w:customStyle="1" w:styleId="5876105DEB58479BB2017CF2BC6BF828">
    <w:name w:val="5876105DEB58479BB2017CF2BC6BF828"/>
    <w:rsid w:val="00C878EF"/>
  </w:style>
  <w:style w:type="paragraph" w:customStyle="1" w:styleId="E09E7B8F04F74FE3A3A9EB79048438CF">
    <w:name w:val="E09E7B8F04F74FE3A3A9EB79048438CF"/>
    <w:rsid w:val="00C878EF"/>
  </w:style>
  <w:style w:type="paragraph" w:customStyle="1" w:styleId="9176542B2E43453C82D6FCE7FB6EE0E1">
    <w:name w:val="9176542B2E43453C82D6FCE7FB6EE0E1"/>
    <w:rsid w:val="00C878EF"/>
  </w:style>
  <w:style w:type="paragraph" w:customStyle="1" w:styleId="2C3468017C4F40248CABB47E6DF510BF">
    <w:name w:val="2C3468017C4F40248CABB47E6DF510BF"/>
    <w:rsid w:val="005E471F"/>
  </w:style>
  <w:style w:type="paragraph" w:customStyle="1" w:styleId="B4EB8749B9CA48A8BA27DCB4BE9868A2">
    <w:name w:val="B4EB8749B9CA48A8BA27DCB4BE9868A2"/>
    <w:rsid w:val="005E471F"/>
  </w:style>
  <w:style w:type="paragraph" w:customStyle="1" w:styleId="1CD7EA0DB9FD4C9E967BB9F7AEEFC90D">
    <w:name w:val="1CD7EA0DB9FD4C9E967BB9F7AEEFC90D"/>
    <w:rsid w:val="005E471F"/>
  </w:style>
  <w:style w:type="paragraph" w:customStyle="1" w:styleId="CA5C48B7674B46CE8EE6898856954D18">
    <w:name w:val="CA5C48B7674B46CE8EE6898856954D18"/>
    <w:rsid w:val="005E471F"/>
  </w:style>
  <w:style w:type="paragraph" w:customStyle="1" w:styleId="FD72D9F8E06C4000B1DF95AF9E1C9E4A">
    <w:name w:val="FD72D9F8E06C4000B1DF95AF9E1C9E4A"/>
    <w:rsid w:val="005E471F"/>
  </w:style>
  <w:style w:type="paragraph" w:customStyle="1" w:styleId="795039F501474F0CAC4CAFC42030DED3">
    <w:name w:val="795039F501474F0CAC4CAFC42030DED3"/>
    <w:rsid w:val="005E471F"/>
  </w:style>
  <w:style w:type="paragraph" w:customStyle="1" w:styleId="3912562781474C48BA1051C19BF430E3">
    <w:name w:val="3912562781474C48BA1051C19BF430E3"/>
    <w:rsid w:val="005E471F"/>
  </w:style>
  <w:style w:type="paragraph" w:customStyle="1" w:styleId="AF3BA1A1CF084B508349C86FF1F4A7EB">
    <w:name w:val="AF3BA1A1CF084B508349C86FF1F4A7EB"/>
    <w:rsid w:val="005E471F"/>
  </w:style>
  <w:style w:type="paragraph" w:customStyle="1" w:styleId="453E3E1791C045C3AB0AF1375CE79B40">
    <w:name w:val="453E3E1791C045C3AB0AF1375CE79B40"/>
    <w:rsid w:val="005E471F"/>
  </w:style>
  <w:style w:type="paragraph" w:customStyle="1" w:styleId="94E311E556204C7FA89F649592464899">
    <w:name w:val="94E311E556204C7FA89F649592464899"/>
    <w:rsid w:val="005E471F"/>
  </w:style>
  <w:style w:type="paragraph" w:customStyle="1" w:styleId="111B338BB7D7482E811DD4B758CFFA0A">
    <w:name w:val="111B338BB7D7482E811DD4B758CFFA0A"/>
    <w:rsid w:val="005E471F"/>
  </w:style>
  <w:style w:type="paragraph" w:customStyle="1" w:styleId="0F1FC02AD443425690F6FA132892F591">
    <w:name w:val="0F1FC02AD443425690F6FA132892F591"/>
    <w:rsid w:val="005E471F"/>
  </w:style>
  <w:style w:type="paragraph" w:customStyle="1" w:styleId="DACFE55389D2429D9431B4642300F467">
    <w:name w:val="DACFE55389D2429D9431B4642300F467"/>
    <w:rsid w:val="005E471F"/>
  </w:style>
  <w:style w:type="paragraph" w:customStyle="1" w:styleId="B5D1C4EE7D094849B87A1F318893477B">
    <w:name w:val="B5D1C4EE7D094849B87A1F318893477B"/>
    <w:rsid w:val="005E471F"/>
  </w:style>
  <w:style w:type="paragraph" w:customStyle="1" w:styleId="1BA7F34A1F874AB884845038320E002D">
    <w:name w:val="1BA7F34A1F874AB884845038320E002D"/>
    <w:rsid w:val="005E471F"/>
  </w:style>
  <w:style w:type="paragraph" w:customStyle="1" w:styleId="62C1C886B3404D04B7F39F2D9D63A4DC">
    <w:name w:val="62C1C886B3404D04B7F39F2D9D63A4DC"/>
    <w:rsid w:val="005E471F"/>
  </w:style>
  <w:style w:type="paragraph" w:customStyle="1" w:styleId="A580E8C88D1F445FBDCACDF235A1EEA6">
    <w:name w:val="A580E8C88D1F445FBDCACDF235A1EEA6"/>
    <w:rsid w:val="00484E26"/>
    <w:rPr>
      <w:lang w:val="en-US" w:eastAsia="en-US"/>
    </w:rPr>
  </w:style>
  <w:style w:type="paragraph" w:customStyle="1" w:styleId="79AC271CD2C34D1DA92ED19BC56F16B5">
    <w:name w:val="79AC271CD2C34D1DA92ED19BC56F16B5"/>
    <w:rsid w:val="001E7128"/>
    <w:rPr>
      <w:lang w:val="en-US" w:eastAsia="en-US"/>
    </w:rPr>
  </w:style>
  <w:style w:type="paragraph" w:customStyle="1" w:styleId="56C6FCE529004CED8840208D6206DC5C">
    <w:name w:val="56C6FCE529004CED8840208D6206DC5C"/>
    <w:rsid w:val="001E7128"/>
    <w:rPr>
      <w:lang w:val="en-US"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02B30582-8ACF-47BA-9027-E83A21B94E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DEA257-878D-48ED-B352-94E89FDD322F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OriginResume.dotx</Template>
  <TotalTime>48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Aston University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Azhar Ali</dc:creator>
  <cp:lastModifiedBy>azhar ali</cp:lastModifiedBy>
  <cp:revision>13</cp:revision>
  <cp:lastPrinted>2019-05-17T09:27:00Z</cp:lastPrinted>
  <dcterms:created xsi:type="dcterms:W3CDTF">2333-01-02T01:13:00Z</dcterms:created>
  <dcterms:modified xsi:type="dcterms:W3CDTF">2022-07-31T11:48:00Z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TC017730849991</vt:lpwstr>
  </property>
</Properties>
</file>